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7CC4E" w14:textId="77777777" w:rsidR="00316B2A" w:rsidRPr="00990FD6" w:rsidRDefault="00316B2A" w:rsidP="000B0263">
      <w:pPr>
        <w:rPr>
          <w:szCs w:val="20"/>
        </w:rPr>
      </w:pPr>
    </w:p>
    <w:p w14:paraId="4265A174" w14:textId="712E52C6" w:rsidR="005A42AD" w:rsidRDefault="005A42AD" w:rsidP="000B0263">
      <w:pPr>
        <w:rPr>
          <w:szCs w:val="20"/>
        </w:rPr>
      </w:pPr>
    </w:p>
    <w:p w14:paraId="192A6533" w14:textId="77777777" w:rsidR="00E84A0C" w:rsidRPr="00990FD6" w:rsidRDefault="00E84A0C" w:rsidP="000B0263">
      <w:pPr>
        <w:rPr>
          <w:szCs w:val="20"/>
        </w:rPr>
      </w:pPr>
    </w:p>
    <w:p w14:paraId="09EB6190" w14:textId="1BAE2762" w:rsidR="00953896" w:rsidRDefault="00953896" w:rsidP="00CB2093">
      <w:pPr>
        <w:rPr>
          <w:szCs w:val="20"/>
        </w:rPr>
      </w:pPr>
    </w:p>
    <w:p w14:paraId="032998B9" w14:textId="6DD49492" w:rsidR="00E84A0C" w:rsidRDefault="00E84A0C" w:rsidP="00CB2093">
      <w:pPr>
        <w:rPr>
          <w:szCs w:val="20"/>
        </w:rPr>
      </w:pPr>
    </w:p>
    <w:p w14:paraId="0F549B0F" w14:textId="3BCD35CA" w:rsidR="00E84A0C" w:rsidRDefault="00E84A0C" w:rsidP="00CB2093">
      <w:pPr>
        <w:rPr>
          <w:szCs w:val="20"/>
        </w:rPr>
      </w:pPr>
    </w:p>
    <w:p w14:paraId="4A9547B8" w14:textId="5BED46AB" w:rsidR="00E84A0C" w:rsidRDefault="00E84A0C" w:rsidP="00CB2093">
      <w:pPr>
        <w:rPr>
          <w:szCs w:val="20"/>
        </w:rPr>
      </w:pPr>
    </w:p>
    <w:p w14:paraId="38BCEC62" w14:textId="42C53269" w:rsidR="00E84A0C" w:rsidRDefault="00E84A0C" w:rsidP="00CB2093">
      <w:pPr>
        <w:rPr>
          <w:szCs w:val="20"/>
        </w:rPr>
      </w:pPr>
    </w:p>
    <w:p w14:paraId="222BB293" w14:textId="016E6F5F" w:rsidR="00E84A0C" w:rsidRDefault="00E84A0C" w:rsidP="00CB2093">
      <w:pPr>
        <w:rPr>
          <w:szCs w:val="20"/>
        </w:rPr>
      </w:pPr>
    </w:p>
    <w:p w14:paraId="04B34B4F" w14:textId="77777777" w:rsidR="00E84A0C" w:rsidRPr="00990FD6" w:rsidRDefault="00E84A0C" w:rsidP="00CB2093">
      <w:pPr>
        <w:rPr>
          <w:szCs w:val="20"/>
        </w:rPr>
      </w:pPr>
    </w:p>
    <w:p w14:paraId="260A88E9" w14:textId="77777777" w:rsidR="00953896" w:rsidRPr="00990FD6" w:rsidRDefault="00953896" w:rsidP="00CB2093">
      <w:pPr>
        <w:rPr>
          <w:szCs w:val="20"/>
        </w:rPr>
      </w:pPr>
    </w:p>
    <w:p w14:paraId="7D3323F0" w14:textId="77777777" w:rsidR="00C7094E" w:rsidRPr="00990FD6" w:rsidRDefault="00C7094E" w:rsidP="00C7094E">
      <w:pPr>
        <w:jc w:val="center"/>
        <w:rPr>
          <w:b/>
          <w:szCs w:val="20"/>
        </w:rPr>
      </w:pPr>
      <w:r w:rsidRPr="00990FD6">
        <w:rPr>
          <w:b/>
          <w:szCs w:val="20"/>
        </w:rPr>
        <w:t>TERMO DE REFERÊNCIA</w:t>
      </w:r>
    </w:p>
    <w:p w14:paraId="2DF6B177" w14:textId="77777777" w:rsidR="00566B8F" w:rsidRPr="00990FD6" w:rsidRDefault="00566B8F" w:rsidP="00566B8F">
      <w:pPr>
        <w:jc w:val="center"/>
        <w:rPr>
          <w:szCs w:val="20"/>
        </w:rPr>
      </w:pPr>
      <w:r w:rsidRPr="00990FD6">
        <w:rPr>
          <w:szCs w:val="20"/>
        </w:rPr>
        <w:t>LEI DAS ESTATAIS</w:t>
      </w:r>
      <w:r w:rsidR="00251316" w:rsidRPr="00990FD6">
        <w:rPr>
          <w:szCs w:val="20"/>
        </w:rPr>
        <w:t xml:space="preserve"> – FORMA ELETRÔNICA</w:t>
      </w:r>
    </w:p>
    <w:p w14:paraId="6C02DEB2" w14:textId="37927708" w:rsidR="00566B8F" w:rsidRPr="0028150D" w:rsidRDefault="00566B8F" w:rsidP="00566B8F">
      <w:pPr>
        <w:jc w:val="center"/>
        <w:rPr>
          <w:szCs w:val="20"/>
        </w:rPr>
      </w:pPr>
      <w:r w:rsidRPr="0028150D">
        <w:rPr>
          <w:szCs w:val="20"/>
        </w:rPr>
        <w:t>EMPREITADA POR PREÇO UNITÁRIO</w:t>
      </w:r>
      <w:r w:rsidR="00953896" w:rsidRPr="0028150D">
        <w:rPr>
          <w:szCs w:val="20"/>
        </w:rPr>
        <w:t xml:space="preserve"> </w:t>
      </w:r>
    </w:p>
    <w:p w14:paraId="452642E8" w14:textId="0047D59A" w:rsidR="00566B8F" w:rsidRPr="0028150D" w:rsidRDefault="00566B8F" w:rsidP="00566B8F">
      <w:pPr>
        <w:jc w:val="center"/>
        <w:rPr>
          <w:szCs w:val="20"/>
        </w:rPr>
      </w:pPr>
      <w:r w:rsidRPr="0028150D">
        <w:rPr>
          <w:szCs w:val="20"/>
        </w:rPr>
        <w:t>VALOR ESTIMADO PÚBLICO</w:t>
      </w:r>
    </w:p>
    <w:p w14:paraId="67E19C04" w14:textId="575E8331" w:rsidR="0021039B" w:rsidRPr="0028150D" w:rsidRDefault="00566B8F" w:rsidP="00566B8F">
      <w:pPr>
        <w:jc w:val="center"/>
        <w:rPr>
          <w:szCs w:val="20"/>
        </w:rPr>
      </w:pPr>
      <w:r w:rsidRPr="0028150D">
        <w:rPr>
          <w:szCs w:val="20"/>
        </w:rPr>
        <w:t>MENOR PREÇO</w:t>
      </w:r>
    </w:p>
    <w:p w14:paraId="552B2835" w14:textId="77777777" w:rsidR="00316B2A" w:rsidRPr="0028150D" w:rsidRDefault="00316B2A" w:rsidP="000B0263">
      <w:pPr>
        <w:rPr>
          <w:szCs w:val="20"/>
        </w:rPr>
      </w:pPr>
    </w:p>
    <w:p w14:paraId="73B26286" w14:textId="77777777" w:rsidR="00251316" w:rsidRPr="0028150D" w:rsidRDefault="00251316" w:rsidP="000B0263">
      <w:pPr>
        <w:rPr>
          <w:szCs w:val="20"/>
        </w:rPr>
      </w:pPr>
    </w:p>
    <w:p w14:paraId="1D7AB6C0" w14:textId="0A792554" w:rsidR="00316B2A" w:rsidRPr="0028150D" w:rsidRDefault="00316B2A" w:rsidP="000B0263">
      <w:pPr>
        <w:rPr>
          <w:szCs w:val="20"/>
        </w:rPr>
      </w:pPr>
    </w:p>
    <w:p w14:paraId="6499CC26" w14:textId="7B39B654" w:rsidR="00E84A0C" w:rsidRPr="0028150D" w:rsidRDefault="00E84A0C" w:rsidP="000B0263">
      <w:pPr>
        <w:rPr>
          <w:szCs w:val="20"/>
        </w:rPr>
      </w:pPr>
    </w:p>
    <w:p w14:paraId="70149D43" w14:textId="61E21125" w:rsidR="00E84A0C" w:rsidRPr="0028150D" w:rsidRDefault="00E84A0C" w:rsidP="000B0263">
      <w:pPr>
        <w:rPr>
          <w:szCs w:val="20"/>
        </w:rPr>
      </w:pPr>
    </w:p>
    <w:p w14:paraId="38B89162" w14:textId="77777777" w:rsidR="00E84A0C" w:rsidRPr="0028150D" w:rsidRDefault="00E84A0C" w:rsidP="000B0263">
      <w:pPr>
        <w:rPr>
          <w:szCs w:val="20"/>
        </w:rPr>
      </w:pPr>
    </w:p>
    <w:p w14:paraId="07C1B833" w14:textId="77777777" w:rsidR="00B02B5E" w:rsidRPr="0028150D" w:rsidRDefault="00B02B5E" w:rsidP="000B0263">
      <w:pPr>
        <w:rPr>
          <w:szCs w:val="20"/>
        </w:rPr>
      </w:pPr>
    </w:p>
    <w:p w14:paraId="2DC424D7" w14:textId="77777777" w:rsidR="00B02B5E" w:rsidRPr="0028150D" w:rsidRDefault="00B02B5E" w:rsidP="000B0263">
      <w:pPr>
        <w:rPr>
          <w:szCs w:val="20"/>
        </w:rPr>
      </w:pPr>
    </w:p>
    <w:p w14:paraId="58C61B4E" w14:textId="5989EA83" w:rsidR="00566B8F" w:rsidRPr="0028150D" w:rsidRDefault="00566B8F" w:rsidP="00DC6128">
      <w:pPr>
        <w:rPr>
          <w:b/>
          <w:szCs w:val="20"/>
        </w:rPr>
      </w:pPr>
      <w:r w:rsidRPr="0028150D">
        <w:rPr>
          <w:b/>
          <w:szCs w:val="20"/>
        </w:rPr>
        <w:t xml:space="preserve">CONTRATAÇÃO DE </w:t>
      </w:r>
      <w:r w:rsidR="002A692C" w:rsidRPr="0028150D">
        <w:rPr>
          <w:b/>
          <w:szCs w:val="20"/>
        </w:rPr>
        <w:t xml:space="preserve">EMPRESA PARA </w:t>
      </w:r>
      <w:r w:rsidR="00016136" w:rsidRPr="0028150D">
        <w:rPr>
          <w:b/>
          <w:szCs w:val="20"/>
        </w:rPr>
        <w:t>IMPLANTAÇÃO</w:t>
      </w:r>
      <w:r w:rsidR="002A692C" w:rsidRPr="0028150D">
        <w:rPr>
          <w:b/>
          <w:szCs w:val="20"/>
        </w:rPr>
        <w:t xml:space="preserve"> DA ORLA DO AÇUDE TRÊS BARRAS, NO </w:t>
      </w:r>
      <w:r w:rsidR="00B44F2B" w:rsidRPr="0028150D">
        <w:rPr>
          <w:b/>
          <w:szCs w:val="20"/>
        </w:rPr>
        <w:t xml:space="preserve">POVOADO TRÊS BARRAS, </w:t>
      </w:r>
      <w:r w:rsidR="002A692C" w:rsidRPr="0028150D">
        <w:rPr>
          <w:b/>
          <w:szCs w:val="20"/>
        </w:rPr>
        <w:t xml:space="preserve">MUNICÍPIO </w:t>
      </w:r>
      <w:r w:rsidR="00B44F2B" w:rsidRPr="0028150D">
        <w:rPr>
          <w:b/>
          <w:szCs w:val="20"/>
        </w:rPr>
        <w:t>DE GRACCHO CARDOSO</w:t>
      </w:r>
      <w:r w:rsidR="002A692C" w:rsidRPr="0028150D">
        <w:rPr>
          <w:b/>
          <w:szCs w:val="20"/>
        </w:rPr>
        <w:t>,</w:t>
      </w:r>
      <w:r w:rsidRPr="0028150D">
        <w:rPr>
          <w:b/>
          <w:szCs w:val="20"/>
        </w:rPr>
        <w:t xml:space="preserve"> </w:t>
      </w:r>
      <w:r w:rsidR="00251316" w:rsidRPr="0028150D">
        <w:rPr>
          <w:b/>
          <w:szCs w:val="20"/>
        </w:rPr>
        <w:t xml:space="preserve">NO </w:t>
      </w:r>
      <w:r w:rsidRPr="0028150D">
        <w:rPr>
          <w:b/>
          <w:szCs w:val="20"/>
        </w:rPr>
        <w:t>ESTADO D</w:t>
      </w:r>
      <w:r w:rsidR="002A692C" w:rsidRPr="0028150D">
        <w:rPr>
          <w:b/>
          <w:szCs w:val="20"/>
        </w:rPr>
        <w:t>E SERGIPE</w:t>
      </w:r>
      <w:r w:rsidRPr="0028150D">
        <w:rPr>
          <w:b/>
          <w:szCs w:val="20"/>
        </w:rPr>
        <w:t>.</w:t>
      </w:r>
    </w:p>
    <w:p w14:paraId="431258F3" w14:textId="77777777" w:rsidR="00316B2A" w:rsidRPr="0028150D" w:rsidRDefault="00316B2A" w:rsidP="000B0263">
      <w:pPr>
        <w:rPr>
          <w:szCs w:val="20"/>
        </w:rPr>
      </w:pPr>
    </w:p>
    <w:p w14:paraId="1F38C6F3" w14:textId="77777777" w:rsidR="00251316" w:rsidRPr="0028150D" w:rsidRDefault="00251316" w:rsidP="000B0263">
      <w:pPr>
        <w:rPr>
          <w:szCs w:val="20"/>
        </w:rPr>
      </w:pPr>
    </w:p>
    <w:p w14:paraId="60350D2D" w14:textId="77777777" w:rsidR="00953896" w:rsidRPr="00990FD6" w:rsidRDefault="00953896" w:rsidP="000B0263">
      <w:pPr>
        <w:rPr>
          <w:szCs w:val="20"/>
        </w:rPr>
      </w:pPr>
    </w:p>
    <w:p w14:paraId="6E475A53" w14:textId="77777777" w:rsidR="00316B2A" w:rsidRPr="00990FD6" w:rsidRDefault="00316B2A" w:rsidP="000B0263">
      <w:pPr>
        <w:rPr>
          <w:szCs w:val="20"/>
        </w:rPr>
      </w:pPr>
    </w:p>
    <w:p w14:paraId="42612055" w14:textId="77777777" w:rsidR="00316B2A" w:rsidRPr="00990FD6" w:rsidRDefault="00316B2A" w:rsidP="000B0263">
      <w:pPr>
        <w:rPr>
          <w:szCs w:val="20"/>
        </w:rPr>
      </w:pPr>
    </w:p>
    <w:p w14:paraId="23223239" w14:textId="6B220B70" w:rsidR="00251316" w:rsidRPr="00990FD6" w:rsidRDefault="00251316" w:rsidP="000B0263">
      <w:pPr>
        <w:rPr>
          <w:szCs w:val="20"/>
        </w:rPr>
      </w:pPr>
    </w:p>
    <w:p w14:paraId="71ED8A46" w14:textId="77777777" w:rsidR="00953896" w:rsidRPr="00990FD6" w:rsidRDefault="00953896" w:rsidP="000B0263">
      <w:pPr>
        <w:rPr>
          <w:szCs w:val="20"/>
        </w:rPr>
      </w:pPr>
    </w:p>
    <w:p w14:paraId="40DE89E7" w14:textId="77777777" w:rsidR="00251316" w:rsidRPr="00990FD6" w:rsidRDefault="00251316" w:rsidP="000B0263">
      <w:pPr>
        <w:rPr>
          <w:szCs w:val="20"/>
        </w:rPr>
      </w:pPr>
    </w:p>
    <w:p w14:paraId="345D411B" w14:textId="77777777" w:rsidR="00316B2A" w:rsidRPr="00990FD6" w:rsidRDefault="00316B2A" w:rsidP="000B0263">
      <w:pPr>
        <w:rPr>
          <w:szCs w:val="20"/>
        </w:rPr>
      </w:pPr>
    </w:p>
    <w:p w14:paraId="789768A5" w14:textId="77777777" w:rsidR="00DC6128" w:rsidRPr="00990FD6" w:rsidRDefault="00DC6128" w:rsidP="000B0263">
      <w:pPr>
        <w:rPr>
          <w:szCs w:val="20"/>
        </w:rPr>
      </w:pPr>
    </w:p>
    <w:p w14:paraId="639678DA" w14:textId="77777777" w:rsidR="00DC6128" w:rsidRPr="00990FD6" w:rsidRDefault="00DC6128" w:rsidP="000B0263">
      <w:pPr>
        <w:rPr>
          <w:szCs w:val="20"/>
        </w:rPr>
      </w:pPr>
    </w:p>
    <w:p w14:paraId="1EA7273A" w14:textId="77777777" w:rsidR="00DC6128" w:rsidRPr="00990FD6" w:rsidRDefault="00DC6128" w:rsidP="000B0263">
      <w:pPr>
        <w:rPr>
          <w:szCs w:val="20"/>
        </w:rPr>
      </w:pPr>
    </w:p>
    <w:p w14:paraId="0D98A25B" w14:textId="77777777" w:rsidR="00DC6128" w:rsidRPr="00990FD6" w:rsidRDefault="00DC6128" w:rsidP="000B0263">
      <w:pPr>
        <w:rPr>
          <w:szCs w:val="20"/>
        </w:rPr>
      </w:pPr>
    </w:p>
    <w:p w14:paraId="33993F12" w14:textId="77777777" w:rsidR="00DC6128" w:rsidRPr="00990FD6" w:rsidRDefault="00DC6128" w:rsidP="000B0263">
      <w:pPr>
        <w:rPr>
          <w:szCs w:val="20"/>
        </w:rPr>
      </w:pPr>
    </w:p>
    <w:p w14:paraId="1915705B" w14:textId="77777777" w:rsidR="00DC6128" w:rsidRPr="00990FD6" w:rsidRDefault="00DC6128" w:rsidP="000B0263">
      <w:pPr>
        <w:rPr>
          <w:szCs w:val="20"/>
        </w:rPr>
      </w:pPr>
    </w:p>
    <w:p w14:paraId="66840C3A" w14:textId="77777777" w:rsidR="00DC6128" w:rsidRPr="00990FD6" w:rsidRDefault="00DC6128" w:rsidP="000B0263">
      <w:pPr>
        <w:rPr>
          <w:szCs w:val="20"/>
        </w:rPr>
      </w:pPr>
    </w:p>
    <w:p w14:paraId="72D5FD9C" w14:textId="77777777" w:rsidR="00DC6128" w:rsidRPr="00990FD6" w:rsidRDefault="00DC6128" w:rsidP="000B0263">
      <w:pPr>
        <w:rPr>
          <w:szCs w:val="20"/>
        </w:rPr>
      </w:pPr>
    </w:p>
    <w:p w14:paraId="166F4322" w14:textId="77777777" w:rsidR="00DC6128" w:rsidRPr="00990FD6" w:rsidRDefault="00DC6128" w:rsidP="000B0263">
      <w:pPr>
        <w:rPr>
          <w:szCs w:val="20"/>
        </w:rPr>
      </w:pPr>
    </w:p>
    <w:p w14:paraId="456F33C3" w14:textId="77777777" w:rsidR="00DC6128" w:rsidRPr="00990FD6" w:rsidRDefault="00DC6128" w:rsidP="000B0263">
      <w:pPr>
        <w:rPr>
          <w:szCs w:val="20"/>
        </w:rPr>
      </w:pPr>
    </w:p>
    <w:p w14:paraId="56219375" w14:textId="77777777" w:rsidR="00DC6128" w:rsidRPr="00990FD6" w:rsidRDefault="00DC6128" w:rsidP="000B0263">
      <w:pPr>
        <w:rPr>
          <w:szCs w:val="20"/>
        </w:rPr>
      </w:pPr>
    </w:p>
    <w:p w14:paraId="6122E49D" w14:textId="77777777" w:rsidR="00DC6128" w:rsidRPr="00990FD6" w:rsidRDefault="00DC6128" w:rsidP="000B0263">
      <w:pPr>
        <w:rPr>
          <w:szCs w:val="20"/>
        </w:rPr>
      </w:pPr>
    </w:p>
    <w:p w14:paraId="12A95792" w14:textId="77777777" w:rsidR="00DC6128" w:rsidRPr="00990FD6" w:rsidRDefault="00DC6128" w:rsidP="000B0263">
      <w:pPr>
        <w:rPr>
          <w:szCs w:val="20"/>
        </w:rPr>
      </w:pPr>
    </w:p>
    <w:p w14:paraId="05912B2C" w14:textId="77777777" w:rsidR="00DC6128" w:rsidRPr="00990FD6" w:rsidRDefault="00DC6128" w:rsidP="000B0263">
      <w:pPr>
        <w:rPr>
          <w:szCs w:val="20"/>
        </w:rPr>
      </w:pPr>
    </w:p>
    <w:p w14:paraId="2D31F421" w14:textId="212FCCF7" w:rsidR="00DC6128" w:rsidRPr="0028150D" w:rsidRDefault="00B44F2B" w:rsidP="005B087E">
      <w:pPr>
        <w:ind w:left="-1276" w:right="-710"/>
        <w:jc w:val="center"/>
        <w:rPr>
          <w:szCs w:val="20"/>
        </w:rPr>
      </w:pPr>
      <w:r w:rsidRPr="0028150D">
        <w:rPr>
          <w:b/>
          <w:szCs w:val="20"/>
        </w:rPr>
        <w:t>Novembro/2021</w:t>
      </w:r>
    </w:p>
    <w:p w14:paraId="706F51DA" w14:textId="77777777" w:rsidR="00316B2A" w:rsidRPr="00990FD6" w:rsidRDefault="00316B2A" w:rsidP="005B087E">
      <w:pPr>
        <w:ind w:left="-1276" w:right="-710"/>
        <w:jc w:val="center"/>
        <w:rPr>
          <w:color w:val="0070C0"/>
          <w:szCs w:val="20"/>
        </w:rPr>
      </w:pPr>
      <w:r w:rsidRPr="00990FD6">
        <w:rPr>
          <w:color w:val="0070C0"/>
          <w:szCs w:val="20"/>
        </w:rPr>
        <w:br w:type="page"/>
      </w:r>
    </w:p>
    <w:p w14:paraId="79A41D6A" w14:textId="77777777" w:rsidR="00316B2A" w:rsidRPr="00990FD6" w:rsidRDefault="00316B2A" w:rsidP="00B236F1">
      <w:pPr>
        <w:jc w:val="center"/>
        <w:rPr>
          <w:b/>
          <w:szCs w:val="20"/>
        </w:rPr>
      </w:pPr>
      <w:r w:rsidRPr="00990FD6">
        <w:rPr>
          <w:b/>
          <w:szCs w:val="20"/>
        </w:rPr>
        <w:lastRenderedPageBreak/>
        <w:t>ÍNDICE</w:t>
      </w:r>
    </w:p>
    <w:p w14:paraId="28096A37" w14:textId="77777777" w:rsidR="00316B2A" w:rsidRPr="00990FD6" w:rsidRDefault="00316B2A" w:rsidP="00387DCB">
      <w:pPr>
        <w:rPr>
          <w:szCs w:val="20"/>
        </w:rPr>
      </w:pPr>
    </w:p>
    <w:p w14:paraId="4AF79EC0" w14:textId="6FC15A54" w:rsidR="000A0891" w:rsidRDefault="00C62AB2">
      <w:pPr>
        <w:pStyle w:val="Sumrio1"/>
        <w:rPr>
          <w:rFonts w:asciiTheme="minorHAnsi" w:eastAsiaTheme="minorEastAsia" w:hAnsiTheme="minorHAnsi" w:cstheme="minorBidi"/>
          <w:sz w:val="22"/>
          <w:szCs w:val="22"/>
          <w:lang w:eastAsia="pt-BR"/>
        </w:rPr>
      </w:pPr>
      <w:r w:rsidRPr="00990FD6">
        <w:fldChar w:fldCharType="begin"/>
      </w:r>
      <w:r w:rsidR="00B0600A" w:rsidRPr="00990FD6">
        <w:instrText xml:space="preserve"> TOC \o "1-1" \h \z \u </w:instrText>
      </w:r>
      <w:r w:rsidRPr="00990FD6">
        <w:fldChar w:fldCharType="separate"/>
      </w:r>
      <w:hyperlink w:anchor="_Toc88576857" w:history="1">
        <w:r w:rsidR="000A0891" w:rsidRPr="00A90177">
          <w:rPr>
            <w:rStyle w:val="Hyperlink"/>
          </w:rPr>
          <w:t>1.</w:t>
        </w:r>
        <w:r w:rsidR="000A0891">
          <w:rPr>
            <w:rFonts w:asciiTheme="minorHAnsi" w:eastAsiaTheme="minorEastAsia" w:hAnsiTheme="minorHAnsi" w:cstheme="minorBidi"/>
            <w:sz w:val="22"/>
            <w:szCs w:val="22"/>
            <w:lang w:eastAsia="pt-BR"/>
          </w:rPr>
          <w:tab/>
        </w:r>
        <w:r w:rsidR="000A0891" w:rsidRPr="00A90177">
          <w:rPr>
            <w:rStyle w:val="Hyperlink"/>
          </w:rPr>
          <w:t>OBJETO DA CONTRATAÇÃO</w:t>
        </w:r>
        <w:r w:rsidR="000A0891">
          <w:rPr>
            <w:webHidden/>
          </w:rPr>
          <w:tab/>
        </w:r>
        <w:r w:rsidR="000A0891">
          <w:rPr>
            <w:webHidden/>
          </w:rPr>
          <w:fldChar w:fldCharType="begin"/>
        </w:r>
        <w:r w:rsidR="000A0891">
          <w:rPr>
            <w:webHidden/>
          </w:rPr>
          <w:instrText xml:space="preserve"> PAGEREF _Toc88576857 \h </w:instrText>
        </w:r>
        <w:r w:rsidR="000A0891">
          <w:rPr>
            <w:webHidden/>
          </w:rPr>
        </w:r>
        <w:r w:rsidR="000A0891">
          <w:rPr>
            <w:webHidden/>
          </w:rPr>
          <w:fldChar w:fldCharType="separate"/>
        </w:r>
        <w:r w:rsidR="008579EF">
          <w:rPr>
            <w:webHidden/>
          </w:rPr>
          <w:t>3</w:t>
        </w:r>
        <w:r w:rsidR="000A0891">
          <w:rPr>
            <w:webHidden/>
          </w:rPr>
          <w:fldChar w:fldCharType="end"/>
        </w:r>
      </w:hyperlink>
    </w:p>
    <w:p w14:paraId="18921A59" w14:textId="43476A8C" w:rsidR="000A0891" w:rsidRDefault="008579EF">
      <w:pPr>
        <w:pStyle w:val="Sumrio1"/>
        <w:rPr>
          <w:rFonts w:asciiTheme="minorHAnsi" w:eastAsiaTheme="minorEastAsia" w:hAnsiTheme="minorHAnsi" w:cstheme="minorBidi"/>
          <w:sz w:val="22"/>
          <w:szCs w:val="22"/>
          <w:lang w:eastAsia="pt-BR"/>
        </w:rPr>
      </w:pPr>
      <w:hyperlink w:anchor="_Toc88576858" w:history="1">
        <w:r w:rsidR="000A0891" w:rsidRPr="00A90177">
          <w:rPr>
            <w:rStyle w:val="Hyperlink"/>
          </w:rPr>
          <w:t>2.</w:t>
        </w:r>
        <w:r w:rsidR="000A0891">
          <w:rPr>
            <w:rFonts w:asciiTheme="minorHAnsi" w:eastAsiaTheme="minorEastAsia" w:hAnsiTheme="minorHAnsi" w:cstheme="minorBidi"/>
            <w:sz w:val="22"/>
            <w:szCs w:val="22"/>
            <w:lang w:eastAsia="pt-BR"/>
          </w:rPr>
          <w:tab/>
        </w:r>
        <w:r w:rsidR="000A0891" w:rsidRPr="00A90177">
          <w:rPr>
            <w:rStyle w:val="Hyperlink"/>
          </w:rPr>
          <w:t>TERMINOLOGIAS E DEFINIÇÕES</w:t>
        </w:r>
        <w:r w:rsidR="000A0891">
          <w:rPr>
            <w:webHidden/>
          </w:rPr>
          <w:tab/>
        </w:r>
        <w:r w:rsidR="000A0891">
          <w:rPr>
            <w:webHidden/>
          </w:rPr>
          <w:fldChar w:fldCharType="begin"/>
        </w:r>
        <w:r w:rsidR="000A0891">
          <w:rPr>
            <w:webHidden/>
          </w:rPr>
          <w:instrText xml:space="preserve"> PAGEREF _Toc88576858 \h </w:instrText>
        </w:r>
        <w:r w:rsidR="000A0891">
          <w:rPr>
            <w:webHidden/>
          </w:rPr>
        </w:r>
        <w:r w:rsidR="000A0891">
          <w:rPr>
            <w:webHidden/>
          </w:rPr>
          <w:fldChar w:fldCharType="separate"/>
        </w:r>
        <w:r>
          <w:rPr>
            <w:webHidden/>
          </w:rPr>
          <w:t>3</w:t>
        </w:r>
        <w:r w:rsidR="000A0891">
          <w:rPr>
            <w:webHidden/>
          </w:rPr>
          <w:fldChar w:fldCharType="end"/>
        </w:r>
      </w:hyperlink>
    </w:p>
    <w:p w14:paraId="38097FB4" w14:textId="1FFB6EA8" w:rsidR="000A0891" w:rsidRDefault="008579EF">
      <w:pPr>
        <w:pStyle w:val="Sumrio1"/>
        <w:rPr>
          <w:rFonts w:asciiTheme="minorHAnsi" w:eastAsiaTheme="minorEastAsia" w:hAnsiTheme="minorHAnsi" w:cstheme="minorBidi"/>
          <w:sz w:val="22"/>
          <w:szCs w:val="22"/>
          <w:lang w:eastAsia="pt-BR"/>
        </w:rPr>
      </w:pPr>
      <w:hyperlink w:anchor="_Toc88576859" w:history="1">
        <w:r w:rsidR="000A0891" w:rsidRPr="00A90177">
          <w:rPr>
            <w:rStyle w:val="Hyperlink"/>
          </w:rPr>
          <w:t>3.</w:t>
        </w:r>
        <w:r w:rsidR="000A0891">
          <w:rPr>
            <w:rFonts w:asciiTheme="minorHAnsi" w:eastAsiaTheme="minorEastAsia" w:hAnsiTheme="minorHAnsi" w:cstheme="minorBidi"/>
            <w:sz w:val="22"/>
            <w:szCs w:val="22"/>
            <w:lang w:eastAsia="pt-BR"/>
          </w:rPr>
          <w:tab/>
        </w:r>
        <w:r w:rsidR="000A0891" w:rsidRPr="00A90177">
          <w:rPr>
            <w:rStyle w:val="Hyperlink"/>
          </w:rPr>
          <w:t>FORMA DE REALIZAÇÃO, MODO DE DISPUTA, REGIME DE EXECUÇÃO, VALOR ESTIMADO E CRITÉRIO DE JULGAMENTO.</w:t>
        </w:r>
        <w:r w:rsidR="000A0891">
          <w:rPr>
            <w:webHidden/>
          </w:rPr>
          <w:tab/>
        </w:r>
        <w:r w:rsidR="000A0891">
          <w:rPr>
            <w:webHidden/>
          </w:rPr>
          <w:fldChar w:fldCharType="begin"/>
        </w:r>
        <w:r w:rsidR="000A0891">
          <w:rPr>
            <w:webHidden/>
          </w:rPr>
          <w:instrText xml:space="preserve"> PAGEREF _Toc88576859 \h </w:instrText>
        </w:r>
        <w:r w:rsidR="000A0891">
          <w:rPr>
            <w:webHidden/>
          </w:rPr>
        </w:r>
        <w:r w:rsidR="000A0891">
          <w:rPr>
            <w:webHidden/>
          </w:rPr>
          <w:fldChar w:fldCharType="separate"/>
        </w:r>
        <w:r>
          <w:rPr>
            <w:webHidden/>
          </w:rPr>
          <w:t>6</w:t>
        </w:r>
        <w:r w:rsidR="000A0891">
          <w:rPr>
            <w:webHidden/>
          </w:rPr>
          <w:fldChar w:fldCharType="end"/>
        </w:r>
      </w:hyperlink>
    </w:p>
    <w:p w14:paraId="5F74FF25" w14:textId="67B35486" w:rsidR="000A0891" w:rsidRDefault="008579EF">
      <w:pPr>
        <w:pStyle w:val="Sumrio1"/>
        <w:rPr>
          <w:rFonts w:asciiTheme="minorHAnsi" w:eastAsiaTheme="minorEastAsia" w:hAnsiTheme="minorHAnsi" w:cstheme="minorBidi"/>
          <w:sz w:val="22"/>
          <w:szCs w:val="22"/>
          <w:lang w:eastAsia="pt-BR"/>
        </w:rPr>
      </w:pPr>
      <w:hyperlink w:anchor="_Toc88576860" w:history="1">
        <w:r w:rsidR="000A0891" w:rsidRPr="00A90177">
          <w:rPr>
            <w:rStyle w:val="Hyperlink"/>
          </w:rPr>
          <w:t>4.</w:t>
        </w:r>
        <w:r w:rsidR="000A0891">
          <w:rPr>
            <w:rFonts w:asciiTheme="minorHAnsi" w:eastAsiaTheme="minorEastAsia" w:hAnsiTheme="minorHAnsi" w:cstheme="minorBidi"/>
            <w:sz w:val="22"/>
            <w:szCs w:val="22"/>
            <w:lang w:eastAsia="pt-BR"/>
          </w:rPr>
          <w:tab/>
        </w:r>
        <w:r w:rsidR="000A0891" w:rsidRPr="00A90177">
          <w:rPr>
            <w:rStyle w:val="Hyperlink"/>
          </w:rPr>
          <w:t>LOCALIZAÇÃO DO OBJETO</w:t>
        </w:r>
        <w:r w:rsidR="000A0891">
          <w:rPr>
            <w:webHidden/>
          </w:rPr>
          <w:tab/>
        </w:r>
        <w:r w:rsidR="000A0891">
          <w:rPr>
            <w:webHidden/>
          </w:rPr>
          <w:fldChar w:fldCharType="begin"/>
        </w:r>
        <w:r w:rsidR="000A0891">
          <w:rPr>
            <w:webHidden/>
          </w:rPr>
          <w:instrText xml:space="preserve"> PAGEREF _Toc88576860 \h </w:instrText>
        </w:r>
        <w:r w:rsidR="000A0891">
          <w:rPr>
            <w:webHidden/>
          </w:rPr>
        </w:r>
        <w:r w:rsidR="000A0891">
          <w:rPr>
            <w:webHidden/>
          </w:rPr>
          <w:fldChar w:fldCharType="separate"/>
        </w:r>
        <w:r>
          <w:rPr>
            <w:webHidden/>
          </w:rPr>
          <w:t>6</w:t>
        </w:r>
        <w:r w:rsidR="000A0891">
          <w:rPr>
            <w:webHidden/>
          </w:rPr>
          <w:fldChar w:fldCharType="end"/>
        </w:r>
      </w:hyperlink>
    </w:p>
    <w:p w14:paraId="266D17B8" w14:textId="588F2F37" w:rsidR="000A0891" w:rsidRDefault="008579EF">
      <w:pPr>
        <w:pStyle w:val="Sumrio1"/>
        <w:rPr>
          <w:rFonts w:asciiTheme="minorHAnsi" w:eastAsiaTheme="minorEastAsia" w:hAnsiTheme="minorHAnsi" w:cstheme="minorBidi"/>
          <w:sz w:val="22"/>
          <w:szCs w:val="22"/>
          <w:lang w:eastAsia="pt-BR"/>
        </w:rPr>
      </w:pPr>
      <w:hyperlink w:anchor="_Toc88576861" w:history="1">
        <w:r w:rsidR="000A0891" w:rsidRPr="00A90177">
          <w:rPr>
            <w:rStyle w:val="Hyperlink"/>
          </w:rPr>
          <w:t>5.</w:t>
        </w:r>
        <w:r w:rsidR="000A0891">
          <w:rPr>
            <w:rFonts w:asciiTheme="minorHAnsi" w:eastAsiaTheme="minorEastAsia" w:hAnsiTheme="minorHAnsi" w:cstheme="minorBidi"/>
            <w:sz w:val="22"/>
            <w:szCs w:val="22"/>
            <w:lang w:eastAsia="pt-BR"/>
          </w:rPr>
          <w:tab/>
        </w:r>
        <w:r w:rsidR="000A0891" w:rsidRPr="00A90177">
          <w:rPr>
            <w:rStyle w:val="Hyperlink"/>
          </w:rPr>
          <w:t>DESCRIÇÃO DOS SERVIÇOS</w:t>
        </w:r>
        <w:r w:rsidR="000A0891">
          <w:rPr>
            <w:webHidden/>
          </w:rPr>
          <w:tab/>
        </w:r>
        <w:r w:rsidR="000A0891">
          <w:rPr>
            <w:webHidden/>
          </w:rPr>
          <w:fldChar w:fldCharType="begin"/>
        </w:r>
        <w:r w:rsidR="000A0891">
          <w:rPr>
            <w:webHidden/>
          </w:rPr>
          <w:instrText xml:space="preserve"> PAGEREF _Toc88576861 \h </w:instrText>
        </w:r>
        <w:r w:rsidR="000A0891">
          <w:rPr>
            <w:webHidden/>
          </w:rPr>
        </w:r>
        <w:r w:rsidR="000A0891">
          <w:rPr>
            <w:webHidden/>
          </w:rPr>
          <w:fldChar w:fldCharType="separate"/>
        </w:r>
        <w:r>
          <w:rPr>
            <w:webHidden/>
          </w:rPr>
          <w:t>7</w:t>
        </w:r>
        <w:r w:rsidR="000A0891">
          <w:rPr>
            <w:webHidden/>
          </w:rPr>
          <w:fldChar w:fldCharType="end"/>
        </w:r>
      </w:hyperlink>
    </w:p>
    <w:p w14:paraId="4233A930" w14:textId="66B13A2B" w:rsidR="000A0891" w:rsidRDefault="008579EF">
      <w:pPr>
        <w:pStyle w:val="Sumrio1"/>
        <w:rPr>
          <w:rFonts w:asciiTheme="minorHAnsi" w:eastAsiaTheme="minorEastAsia" w:hAnsiTheme="minorHAnsi" w:cstheme="minorBidi"/>
          <w:sz w:val="22"/>
          <w:szCs w:val="22"/>
          <w:lang w:eastAsia="pt-BR"/>
        </w:rPr>
      </w:pPr>
      <w:hyperlink w:anchor="_Toc88576862" w:history="1">
        <w:r w:rsidR="000A0891" w:rsidRPr="00A90177">
          <w:rPr>
            <w:rStyle w:val="Hyperlink"/>
          </w:rPr>
          <w:t>6.</w:t>
        </w:r>
        <w:r w:rsidR="000A0891">
          <w:rPr>
            <w:rFonts w:asciiTheme="minorHAnsi" w:eastAsiaTheme="minorEastAsia" w:hAnsiTheme="minorHAnsi" w:cstheme="minorBidi"/>
            <w:sz w:val="22"/>
            <w:szCs w:val="22"/>
            <w:lang w:eastAsia="pt-BR"/>
          </w:rPr>
          <w:tab/>
        </w:r>
        <w:r w:rsidR="000A0891" w:rsidRPr="00A90177">
          <w:rPr>
            <w:rStyle w:val="Hyperlink"/>
          </w:rPr>
          <w:t>CONDIÇÕES DE PARTICIPAÇÃO</w:t>
        </w:r>
        <w:r w:rsidR="000A0891">
          <w:rPr>
            <w:webHidden/>
          </w:rPr>
          <w:tab/>
        </w:r>
        <w:r w:rsidR="000A0891">
          <w:rPr>
            <w:webHidden/>
          </w:rPr>
          <w:fldChar w:fldCharType="begin"/>
        </w:r>
        <w:r w:rsidR="000A0891">
          <w:rPr>
            <w:webHidden/>
          </w:rPr>
          <w:instrText xml:space="preserve"> PAGEREF _Toc88576862 \h </w:instrText>
        </w:r>
        <w:r w:rsidR="000A0891">
          <w:rPr>
            <w:webHidden/>
          </w:rPr>
        </w:r>
        <w:r w:rsidR="000A0891">
          <w:rPr>
            <w:webHidden/>
          </w:rPr>
          <w:fldChar w:fldCharType="separate"/>
        </w:r>
        <w:r>
          <w:rPr>
            <w:webHidden/>
          </w:rPr>
          <w:t>8</w:t>
        </w:r>
        <w:r w:rsidR="000A0891">
          <w:rPr>
            <w:webHidden/>
          </w:rPr>
          <w:fldChar w:fldCharType="end"/>
        </w:r>
      </w:hyperlink>
    </w:p>
    <w:p w14:paraId="52EE6AE1" w14:textId="10DBBFC5" w:rsidR="000A0891" w:rsidRDefault="008579EF">
      <w:pPr>
        <w:pStyle w:val="Sumrio1"/>
        <w:rPr>
          <w:rFonts w:asciiTheme="minorHAnsi" w:eastAsiaTheme="minorEastAsia" w:hAnsiTheme="minorHAnsi" w:cstheme="minorBidi"/>
          <w:sz w:val="22"/>
          <w:szCs w:val="22"/>
          <w:lang w:eastAsia="pt-BR"/>
        </w:rPr>
      </w:pPr>
      <w:hyperlink w:anchor="_Toc88576863" w:history="1">
        <w:r w:rsidR="000A0891" w:rsidRPr="00A90177">
          <w:rPr>
            <w:rStyle w:val="Hyperlink"/>
          </w:rPr>
          <w:t>7.</w:t>
        </w:r>
        <w:r w:rsidR="000A0891">
          <w:rPr>
            <w:rFonts w:asciiTheme="minorHAnsi" w:eastAsiaTheme="minorEastAsia" w:hAnsiTheme="minorHAnsi" w:cstheme="minorBidi"/>
            <w:sz w:val="22"/>
            <w:szCs w:val="22"/>
            <w:lang w:eastAsia="pt-BR"/>
          </w:rPr>
          <w:tab/>
        </w:r>
        <w:r w:rsidR="000A0891" w:rsidRPr="00A90177">
          <w:rPr>
            <w:rStyle w:val="Hyperlink"/>
          </w:rPr>
          <w:t>VISITA AO LOCAL DAS OBRAS</w:t>
        </w:r>
        <w:r w:rsidR="000A0891">
          <w:rPr>
            <w:webHidden/>
          </w:rPr>
          <w:tab/>
        </w:r>
        <w:r w:rsidR="000A0891">
          <w:rPr>
            <w:webHidden/>
          </w:rPr>
          <w:fldChar w:fldCharType="begin"/>
        </w:r>
        <w:r w:rsidR="000A0891">
          <w:rPr>
            <w:webHidden/>
          </w:rPr>
          <w:instrText xml:space="preserve"> PAGEREF _Toc88576863 \h </w:instrText>
        </w:r>
        <w:r w:rsidR="000A0891">
          <w:rPr>
            <w:webHidden/>
          </w:rPr>
        </w:r>
        <w:r w:rsidR="000A0891">
          <w:rPr>
            <w:webHidden/>
          </w:rPr>
          <w:fldChar w:fldCharType="separate"/>
        </w:r>
        <w:r>
          <w:rPr>
            <w:webHidden/>
          </w:rPr>
          <w:t>8</w:t>
        </w:r>
        <w:r w:rsidR="000A0891">
          <w:rPr>
            <w:webHidden/>
          </w:rPr>
          <w:fldChar w:fldCharType="end"/>
        </w:r>
      </w:hyperlink>
    </w:p>
    <w:p w14:paraId="1F872EC7" w14:textId="39137066" w:rsidR="000A0891" w:rsidRDefault="008579EF">
      <w:pPr>
        <w:pStyle w:val="Sumrio1"/>
        <w:rPr>
          <w:rFonts w:asciiTheme="minorHAnsi" w:eastAsiaTheme="minorEastAsia" w:hAnsiTheme="minorHAnsi" w:cstheme="minorBidi"/>
          <w:sz w:val="22"/>
          <w:szCs w:val="22"/>
          <w:lang w:eastAsia="pt-BR"/>
        </w:rPr>
      </w:pPr>
      <w:hyperlink w:anchor="_Toc88576864" w:history="1">
        <w:r w:rsidR="000A0891" w:rsidRPr="00A90177">
          <w:rPr>
            <w:rStyle w:val="Hyperlink"/>
          </w:rPr>
          <w:t>8.</w:t>
        </w:r>
        <w:r w:rsidR="000A0891">
          <w:rPr>
            <w:rFonts w:asciiTheme="minorHAnsi" w:eastAsiaTheme="minorEastAsia" w:hAnsiTheme="minorHAnsi" w:cstheme="minorBidi"/>
            <w:sz w:val="22"/>
            <w:szCs w:val="22"/>
            <w:lang w:eastAsia="pt-BR"/>
          </w:rPr>
          <w:tab/>
        </w:r>
        <w:r w:rsidR="000A0891" w:rsidRPr="00A90177">
          <w:rPr>
            <w:rStyle w:val="Hyperlink"/>
          </w:rPr>
          <w:t>PROPOSTA FINANCEIRA</w:t>
        </w:r>
        <w:r w:rsidR="000A0891">
          <w:rPr>
            <w:webHidden/>
          </w:rPr>
          <w:tab/>
        </w:r>
        <w:r w:rsidR="000A0891">
          <w:rPr>
            <w:webHidden/>
          </w:rPr>
          <w:fldChar w:fldCharType="begin"/>
        </w:r>
        <w:r w:rsidR="000A0891">
          <w:rPr>
            <w:webHidden/>
          </w:rPr>
          <w:instrText xml:space="preserve"> PAGEREF _Toc88576864 \h </w:instrText>
        </w:r>
        <w:r w:rsidR="000A0891">
          <w:rPr>
            <w:webHidden/>
          </w:rPr>
        </w:r>
        <w:r w:rsidR="000A0891">
          <w:rPr>
            <w:webHidden/>
          </w:rPr>
          <w:fldChar w:fldCharType="separate"/>
        </w:r>
        <w:r>
          <w:rPr>
            <w:webHidden/>
          </w:rPr>
          <w:t>8</w:t>
        </w:r>
        <w:r w:rsidR="000A0891">
          <w:rPr>
            <w:webHidden/>
          </w:rPr>
          <w:fldChar w:fldCharType="end"/>
        </w:r>
      </w:hyperlink>
    </w:p>
    <w:p w14:paraId="201A577F" w14:textId="5B4C8E07" w:rsidR="000A0891" w:rsidRDefault="008579EF">
      <w:pPr>
        <w:pStyle w:val="Sumrio1"/>
        <w:rPr>
          <w:rFonts w:asciiTheme="minorHAnsi" w:eastAsiaTheme="minorEastAsia" w:hAnsiTheme="minorHAnsi" w:cstheme="minorBidi"/>
          <w:sz w:val="22"/>
          <w:szCs w:val="22"/>
          <w:lang w:eastAsia="pt-BR"/>
        </w:rPr>
      </w:pPr>
      <w:hyperlink w:anchor="_Toc88576865" w:history="1">
        <w:r w:rsidR="000A0891" w:rsidRPr="00A90177">
          <w:rPr>
            <w:rStyle w:val="Hyperlink"/>
          </w:rPr>
          <w:t>9.</w:t>
        </w:r>
        <w:r w:rsidR="000A0891">
          <w:rPr>
            <w:rFonts w:asciiTheme="minorHAnsi" w:eastAsiaTheme="minorEastAsia" w:hAnsiTheme="minorHAnsi" w:cstheme="minorBidi"/>
            <w:sz w:val="22"/>
            <w:szCs w:val="22"/>
            <w:lang w:eastAsia="pt-BR"/>
          </w:rPr>
          <w:tab/>
        </w:r>
        <w:r w:rsidR="000A0891" w:rsidRPr="00A90177">
          <w:rPr>
            <w:rStyle w:val="Hyperlink"/>
          </w:rPr>
          <w:t>DOCUMENTAÇÃO DE HABILITAÇÃO</w:t>
        </w:r>
        <w:r w:rsidR="000A0891">
          <w:rPr>
            <w:webHidden/>
          </w:rPr>
          <w:tab/>
        </w:r>
        <w:r w:rsidR="000A0891">
          <w:rPr>
            <w:webHidden/>
          </w:rPr>
          <w:fldChar w:fldCharType="begin"/>
        </w:r>
        <w:r w:rsidR="000A0891">
          <w:rPr>
            <w:webHidden/>
          </w:rPr>
          <w:instrText xml:space="preserve"> PAGEREF _Toc88576865 \h </w:instrText>
        </w:r>
        <w:r w:rsidR="000A0891">
          <w:rPr>
            <w:webHidden/>
          </w:rPr>
        </w:r>
        <w:r w:rsidR="000A0891">
          <w:rPr>
            <w:webHidden/>
          </w:rPr>
          <w:fldChar w:fldCharType="separate"/>
        </w:r>
        <w:r>
          <w:rPr>
            <w:webHidden/>
          </w:rPr>
          <w:t>10</w:t>
        </w:r>
        <w:r w:rsidR="000A0891">
          <w:rPr>
            <w:webHidden/>
          </w:rPr>
          <w:fldChar w:fldCharType="end"/>
        </w:r>
      </w:hyperlink>
    </w:p>
    <w:p w14:paraId="2D9B5664" w14:textId="24FB7040" w:rsidR="000A0891" w:rsidRDefault="008579EF">
      <w:pPr>
        <w:pStyle w:val="Sumrio1"/>
        <w:rPr>
          <w:rFonts w:asciiTheme="minorHAnsi" w:eastAsiaTheme="minorEastAsia" w:hAnsiTheme="minorHAnsi" w:cstheme="minorBidi"/>
          <w:sz w:val="22"/>
          <w:szCs w:val="22"/>
          <w:lang w:eastAsia="pt-BR"/>
        </w:rPr>
      </w:pPr>
      <w:hyperlink w:anchor="_Toc88576866" w:history="1">
        <w:r w:rsidR="000A0891" w:rsidRPr="00A90177">
          <w:rPr>
            <w:rStyle w:val="Hyperlink"/>
          </w:rPr>
          <w:t>10.</w:t>
        </w:r>
        <w:r w:rsidR="000A0891">
          <w:rPr>
            <w:rFonts w:asciiTheme="minorHAnsi" w:eastAsiaTheme="minorEastAsia" w:hAnsiTheme="minorHAnsi" w:cstheme="minorBidi"/>
            <w:sz w:val="22"/>
            <w:szCs w:val="22"/>
            <w:lang w:eastAsia="pt-BR"/>
          </w:rPr>
          <w:tab/>
        </w:r>
        <w:r w:rsidR="000A0891" w:rsidRPr="00A90177">
          <w:rPr>
            <w:rStyle w:val="Hyperlink"/>
          </w:rPr>
          <w:t>ORÇAMENTO DE REFERÊNCIA, REFERÊNCIA DE PREÇOS E DOTAÇÃO ORÇAMENTÁRIA</w:t>
        </w:r>
        <w:r w:rsidR="000A0891">
          <w:rPr>
            <w:webHidden/>
          </w:rPr>
          <w:tab/>
        </w:r>
        <w:r w:rsidR="000A0891">
          <w:rPr>
            <w:webHidden/>
          </w:rPr>
          <w:fldChar w:fldCharType="begin"/>
        </w:r>
        <w:r w:rsidR="000A0891">
          <w:rPr>
            <w:webHidden/>
          </w:rPr>
          <w:instrText xml:space="preserve"> PAGEREF _Toc88576866 \h </w:instrText>
        </w:r>
        <w:r w:rsidR="000A0891">
          <w:rPr>
            <w:webHidden/>
          </w:rPr>
        </w:r>
        <w:r w:rsidR="000A0891">
          <w:rPr>
            <w:webHidden/>
          </w:rPr>
          <w:fldChar w:fldCharType="separate"/>
        </w:r>
        <w:r>
          <w:rPr>
            <w:webHidden/>
          </w:rPr>
          <w:t>12</w:t>
        </w:r>
        <w:r w:rsidR="000A0891">
          <w:rPr>
            <w:webHidden/>
          </w:rPr>
          <w:fldChar w:fldCharType="end"/>
        </w:r>
      </w:hyperlink>
    </w:p>
    <w:p w14:paraId="3B4DF718" w14:textId="7EFC04D9" w:rsidR="000A0891" w:rsidRDefault="008579EF">
      <w:pPr>
        <w:pStyle w:val="Sumrio1"/>
        <w:rPr>
          <w:rFonts w:asciiTheme="minorHAnsi" w:eastAsiaTheme="minorEastAsia" w:hAnsiTheme="minorHAnsi" w:cstheme="minorBidi"/>
          <w:sz w:val="22"/>
          <w:szCs w:val="22"/>
          <w:lang w:eastAsia="pt-BR"/>
        </w:rPr>
      </w:pPr>
      <w:hyperlink w:anchor="_Toc88576867" w:history="1">
        <w:r w:rsidR="000A0891" w:rsidRPr="00A90177">
          <w:rPr>
            <w:rStyle w:val="Hyperlink"/>
          </w:rPr>
          <w:t>11.</w:t>
        </w:r>
        <w:r w:rsidR="000A0891">
          <w:rPr>
            <w:rFonts w:asciiTheme="minorHAnsi" w:eastAsiaTheme="minorEastAsia" w:hAnsiTheme="minorHAnsi" w:cstheme="minorBidi"/>
            <w:sz w:val="22"/>
            <w:szCs w:val="22"/>
            <w:lang w:eastAsia="pt-BR"/>
          </w:rPr>
          <w:tab/>
        </w:r>
        <w:r w:rsidR="000A0891" w:rsidRPr="00A90177">
          <w:rPr>
            <w:rStyle w:val="Hyperlink"/>
          </w:rPr>
          <w:t>PRAZO DE EXECUÇÃO DOS SERVIÇOS E PRAZO DE VIGÊNCIA DO CONTRATO</w:t>
        </w:r>
        <w:r w:rsidR="000A0891">
          <w:rPr>
            <w:webHidden/>
          </w:rPr>
          <w:tab/>
        </w:r>
        <w:r w:rsidR="000A0891">
          <w:rPr>
            <w:webHidden/>
          </w:rPr>
          <w:fldChar w:fldCharType="begin"/>
        </w:r>
        <w:r w:rsidR="000A0891">
          <w:rPr>
            <w:webHidden/>
          </w:rPr>
          <w:instrText xml:space="preserve"> PAGEREF _Toc88576867 \h </w:instrText>
        </w:r>
        <w:r w:rsidR="000A0891">
          <w:rPr>
            <w:webHidden/>
          </w:rPr>
        </w:r>
        <w:r w:rsidR="000A0891">
          <w:rPr>
            <w:webHidden/>
          </w:rPr>
          <w:fldChar w:fldCharType="separate"/>
        </w:r>
        <w:r>
          <w:rPr>
            <w:webHidden/>
          </w:rPr>
          <w:t>12</w:t>
        </w:r>
        <w:r w:rsidR="000A0891">
          <w:rPr>
            <w:webHidden/>
          </w:rPr>
          <w:fldChar w:fldCharType="end"/>
        </w:r>
      </w:hyperlink>
    </w:p>
    <w:p w14:paraId="390D3979" w14:textId="79B010E1" w:rsidR="000A0891" w:rsidRDefault="008579EF">
      <w:pPr>
        <w:pStyle w:val="Sumrio1"/>
        <w:rPr>
          <w:rFonts w:asciiTheme="minorHAnsi" w:eastAsiaTheme="minorEastAsia" w:hAnsiTheme="minorHAnsi" w:cstheme="minorBidi"/>
          <w:sz w:val="22"/>
          <w:szCs w:val="22"/>
          <w:lang w:eastAsia="pt-BR"/>
        </w:rPr>
      </w:pPr>
      <w:hyperlink w:anchor="_Toc88576868" w:history="1">
        <w:r w:rsidR="000A0891" w:rsidRPr="00A90177">
          <w:rPr>
            <w:rStyle w:val="Hyperlink"/>
          </w:rPr>
          <w:t>12.</w:t>
        </w:r>
        <w:r w:rsidR="000A0891">
          <w:rPr>
            <w:rFonts w:asciiTheme="minorHAnsi" w:eastAsiaTheme="minorEastAsia" w:hAnsiTheme="minorHAnsi" w:cstheme="minorBidi"/>
            <w:sz w:val="22"/>
            <w:szCs w:val="22"/>
            <w:lang w:eastAsia="pt-BR"/>
          </w:rPr>
          <w:tab/>
        </w:r>
        <w:r w:rsidR="000A0891" w:rsidRPr="00A90177">
          <w:rPr>
            <w:rStyle w:val="Hyperlink"/>
          </w:rPr>
          <w:t>FORMAS E CONDIÇÕES DE PAGAMENTO</w:t>
        </w:r>
        <w:r w:rsidR="000A0891">
          <w:rPr>
            <w:webHidden/>
          </w:rPr>
          <w:tab/>
        </w:r>
        <w:r w:rsidR="000A0891">
          <w:rPr>
            <w:webHidden/>
          </w:rPr>
          <w:fldChar w:fldCharType="begin"/>
        </w:r>
        <w:r w:rsidR="000A0891">
          <w:rPr>
            <w:webHidden/>
          </w:rPr>
          <w:instrText xml:space="preserve"> PAGEREF _Toc88576868 \h </w:instrText>
        </w:r>
        <w:r w:rsidR="000A0891">
          <w:rPr>
            <w:webHidden/>
          </w:rPr>
        </w:r>
        <w:r w:rsidR="000A0891">
          <w:rPr>
            <w:webHidden/>
          </w:rPr>
          <w:fldChar w:fldCharType="separate"/>
        </w:r>
        <w:r>
          <w:rPr>
            <w:webHidden/>
          </w:rPr>
          <w:t>13</w:t>
        </w:r>
        <w:r w:rsidR="000A0891">
          <w:rPr>
            <w:webHidden/>
          </w:rPr>
          <w:fldChar w:fldCharType="end"/>
        </w:r>
      </w:hyperlink>
    </w:p>
    <w:p w14:paraId="4B62A40F" w14:textId="61B9165D" w:rsidR="000A0891" w:rsidRDefault="008579EF">
      <w:pPr>
        <w:pStyle w:val="Sumrio1"/>
        <w:rPr>
          <w:rFonts w:asciiTheme="minorHAnsi" w:eastAsiaTheme="minorEastAsia" w:hAnsiTheme="minorHAnsi" w:cstheme="minorBidi"/>
          <w:sz w:val="22"/>
          <w:szCs w:val="22"/>
          <w:lang w:eastAsia="pt-BR"/>
        </w:rPr>
      </w:pPr>
      <w:hyperlink w:anchor="_Toc88576869" w:history="1">
        <w:r w:rsidR="000A0891" w:rsidRPr="00A90177">
          <w:rPr>
            <w:rStyle w:val="Hyperlink"/>
          </w:rPr>
          <w:t>13.</w:t>
        </w:r>
        <w:r w:rsidR="000A0891">
          <w:rPr>
            <w:rFonts w:asciiTheme="minorHAnsi" w:eastAsiaTheme="minorEastAsia" w:hAnsiTheme="minorHAnsi" w:cstheme="minorBidi"/>
            <w:sz w:val="22"/>
            <w:szCs w:val="22"/>
            <w:lang w:eastAsia="pt-BR"/>
          </w:rPr>
          <w:tab/>
        </w:r>
        <w:r w:rsidR="000A0891" w:rsidRPr="00A90177">
          <w:rPr>
            <w:rStyle w:val="Hyperlink"/>
          </w:rPr>
          <w:t>REAJUSTAMENTO</w:t>
        </w:r>
        <w:r w:rsidR="000A0891">
          <w:rPr>
            <w:webHidden/>
          </w:rPr>
          <w:tab/>
        </w:r>
        <w:r w:rsidR="000A0891">
          <w:rPr>
            <w:webHidden/>
          </w:rPr>
          <w:fldChar w:fldCharType="begin"/>
        </w:r>
        <w:r w:rsidR="000A0891">
          <w:rPr>
            <w:webHidden/>
          </w:rPr>
          <w:instrText xml:space="preserve"> PAGEREF _Toc88576869 \h </w:instrText>
        </w:r>
        <w:r w:rsidR="000A0891">
          <w:rPr>
            <w:webHidden/>
          </w:rPr>
        </w:r>
        <w:r w:rsidR="000A0891">
          <w:rPr>
            <w:webHidden/>
          </w:rPr>
          <w:fldChar w:fldCharType="separate"/>
        </w:r>
        <w:r>
          <w:rPr>
            <w:webHidden/>
          </w:rPr>
          <w:t>14</w:t>
        </w:r>
        <w:r w:rsidR="000A0891">
          <w:rPr>
            <w:webHidden/>
          </w:rPr>
          <w:fldChar w:fldCharType="end"/>
        </w:r>
      </w:hyperlink>
    </w:p>
    <w:p w14:paraId="223CA9C5" w14:textId="3768953F" w:rsidR="000A0891" w:rsidRDefault="008579EF">
      <w:pPr>
        <w:pStyle w:val="Sumrio1"/>
        <w:rPr>
          <w:rFonts w:asciiTheme="minorHAnsi" w:eastAsiaTheme="minorEastAsia" w:hAnsiTheme="minorHAnsi" w:cstheme="minorBidi"/>
          <w:sz w:val="22"/>
          <w:szCs w:val="22"/>
          <w:lang w:eastAsia="pt-BR"/>
        </w:rPr>
      </w:pPr>
      <w:hyperlink w:anchor="_Toc88576870" w:history="1">
        <w:r w:rsidR="000A0891" w:rsidRPr="00A90177">
          <w:rPr>
            <w:rStyle w:val="Hyperlink"/>
            <w:bCs/>
          </w:rPr>
          <w:t>14.</w:t>
        </w:r>
        <w:r w:rsidR="000A0891">
          <w:rPr>
            <w:rFonts w:asciiTheme="minorHAnsi" w:eastAsiaTheme="minorEastAsia" w:hAnsiTheme="minorHAnsi" w:cstheme="minorBidi"/>
            <w:sz w:val="22"/>
            <w:szCs w:val="22"/>
            <w:lang w:eastAsia="pt-BR"/>
          </w:rPr>
          <w:tab/>
        </w:r>
        <w:r w:rsidR="000A0891" w:rsidRPr="00A90177">
          <w:rPr>
            <w:rStyle w:val="Hyperlink"/>
          </w:rPr>
          <w:t>MULTAS</w:t>
        </w:r>
        <w:r w:rsidR="000A0891">
          <w:rPr>
            <w:webHidden/>
          </w:rPr>
          <w:tab/>
        </w:r>
        <w:r w:rsidR="000A0891">
          <w:rPr>
            <w:webHidden/>
          </w:rPr>
          <w:fldChar w:fldCharType="begin"/>
        </w:r>
        <w:r w:rsidR="000A0891">
          <w:rPr>
            <w:webHidden/>
          </w:rPr>
          <w:instrText xml:space="preserve"> PAGEREF _Toc88576870 \h </w:instrText>
        </w:r>
        <w:r w:rsidR="000A0891">
          <w:rPr>
            <w:webHidden/>
          </w:rPr>
        </w:r>
        <w:r w:rsidR="000A0891">
          <w:rPr>
            <w:webHidden/>
          </w:rPr>
          <w:fldChar w:fldCharType="separate"/>
        </w:r>
        <w:r>
          <w:rPr>
            <w:webHidden/>
          </w:rPr>
          <w:t>14</w:t>
        </w:r>
        <w:r w:rsidR="000A0891">
          <w:rPr>
            <w:webHidden/>
          </w:rPr>
          <w:fldChar w:fldCharType="end"/>
        </w:r>
      </w:hyperlink>
    </w:p>
    <w:p w14:paraId="0C49A7A3" w14:textId="21A0E429" w:rsidR="000A0891" w:rsidRDefault="008579EF">
      <w:pPr>
        <w:pStyle w:val="Sumrio1"/>
        <w:rPr>
          <w:rFonts w:asciiTheme="minorHAnsi" w:eastAsiaTheme="minorEastAsia" w:hAnsiTheme="minorHAnsi" w:cstheme="minorBidi"/>
          <w:sz w:val="22"/>
          <w:szCs w:val="22"/>
          <w:lang w:eastAsia="pt-BR"/>
        </w:rPr>
      </w:pPr>
      <w:hyperlink w:anchor="_Toc88576871" w:history="1">
        <w:r w:rsidR="000A0891" w:rsidRPr="00A90177">
          <w:rPr>
            <w:rStyle w:val="Hyperlink"/>
            <w:bCs/>
          </w:rPr>
          <w:t>15.</w:t>
        </w:r>
        <w:r w:rsidR="000A0891">
          <w:rPr>
            <w:rFonts w:asciiTheme="minorHAnsi" w:eastAsiaTheme="minorEastAsia" w:hAnsiTheme="minorHAnsi" w:cstheme="minorBidi"/>
            <w:sz w:val="22"/>
            <w:szCs w:val="22"/>
            <w:lang w:eastAsia="pt-BR"/>
          </w:rPr>
          <w:tab/>
        </w:r>
        <w:r w:rsidR="000A0891" w:rsidRPr="00A90177">
          <w:rPr>
            <w:rStyle w:val="Hyperlink"/>
          </w:rPr>
          <w:t>GARANTIA</w:t>
        </w:r>
        <w:r w:rsidR="000A0891" w:rsidRPr="00A90177">
          <w:rPr>
            <w:rStyle w:val="Hyperlink"/>
            <w:bCs/>
          </w:rPr>
          <w:t xml:space="preserve"> DE EXECUÇÃO</w:t>
        </w:r>
        <w:r w:rsidR="000A0891">
          <w:rPr>
            <w:webHidden/>
          </w:rPr>
          <w:tab/>
        </w:r>
        <w:r w:rsidR="000A0891">
          <w:rPr>
            <w:webHidden/>
          </w:rPr>
          <w:fldChar w:fldCharType="begin"/>
        </w:r>
        <w:r w:rsidR="000A0891">
          <w:rPr>
            <w:webHidden/>
          </w:rPr>
          <w:instrText xml:space="preserve"> PAGEREF _Toc88576871 \h </w:instrText>
        </w:r>
        <w:r w:rsidR="000A0891">
          <w:rPr>
            <w:webHidden/>
          </w:rPr>
        </w:r>
        <w:r w:rsidR="000A0891">
          <w:rPr>
            <w:webHidden/>
          </w:rPr>
          <w:fldChar w:fldCharType="separate"/>
        </w:r>
        <w:r>
          <w:rPr>
            <w:webHidden/>
          </w:rPr>
          <w:t>16</w:t>
        </w:r>
        <w:r w:rsidR="000A0891">
          <w:rPr>
            <w:webHidden/>
          </w:rPr>
          <w:fldChar w:fldCharType="end"/>
        </w:r>
      </w:hyperlink>
    </w:p>
    <w:p w14:paraId="00B0CD1E" w14:textId="0BB86703" w:rsidR="000A0891" w:rsidRDefault="008579EF">
      <w:pPr>
        <w:pStyle w:val="Sumrio1"/>
        <w:rPr>
          <w:rFonts w:asciiTheme="minorHAnsi" w:eastAsiaTheme="minorEastAsia" w:hAnsiTheme="minorHAnsi" w:cstheme="minorBidi"/>
          <w:sz w:val="22"/>
          <w:szCs w:val="22"/>
          <w:lang w:eastAsia="pt-BR"/>
        </w:rPr>
      </w:pPr>
      <w:hyperlink w:anchor="_Toc88576872" w:history="1">
        <w:r w:rsidR="000A0891" w:rsidRPr="00A90177">
          <w:rPr>
            <w:rStyle w:val="Hyperlink"/>
          </w:rPr>
          <w:t>16.</w:t>
        </w:r>
        <w:r w:rsidR="000A0891">
          <w:rPr>
            <w:rFonts w:asciiTheme="minorHAnsi" w:eastAsiaTheme="minorEastAsia" w:hAnsiTheme="minorHAnsi" w:cstheme="minorBidi"/>
            <w:sz w:val="22"/>
            <w:szCs w:val="22"/>
            <w:lang w:eastAsia="pt-BR"/>
          </w:rPr>
          <w:tab/>
        </w:r>
        <w:r w:rsidR="000A0891" w:rsidRPr="00A90177">
          <w:rPr>
            <w:rStyle w:val="Hyperlink"/>
          </w:rPr>
          <w:t>FISCALIZAÇÃO</w:t>
        </w:r>
        <w:r w:rsidR="000A0891">
          <w:rPr>
            <w:webHidden/>
          </w:rPr>
          <w:tab/>
        </w:r>
        <w:r w:rsidR="000A0891">
          <w:rPr>
            <w:webHidden/>
          </w:rPr>
          <w:fldChar w:fldCharType="begin"/>
        </w:r>
        <w:r w:rsidR="000A0891">
          <w:rPr>
            <w:webHidden/>
          </w:rPr>
          <w:instrText xml:space="preserve"> PAGEREF _Toc88576872 \h </w:instrText>
        </w:r>
        <w:r w:rsidR="000A0891">
          <w:rPr>
            <w:webHidden/>
          </w:rPr>
        </w:r>
        <w:r w:rsidR="000A0891">
          <w:rPr>
            <w:webHidden/>
          </w:rPr>
          <w:fldChar w:fldCharType="separate"/>
        </w:r>
        <w:r>
          <w:rPr>
            <w:webHidden/>
          </w:rPr>
          <w:t>16</w:t>
        </w:r>
        <w:r w:rsidR="000A0891">
          <w:rPr>
            <w:webHidden/>
          </w:rPr>
          <w:fldChar w:fldCharType="end"/>
        </w:r>
      </w:hyperlink>
    </w:p>
    <w:p w14:paraId="19B9B485" w14:textId="120E089C" w:rsidR="000A0891" w:rsidRDefault="008579EF">
      <w:pPr>
        <w:pStyle w:val="Sumrio1"/>
        <w:rPr>
          <w:rFonts w:asciiTheme="minorHAnsi" w:eastAsiaTheme="minorEastAsia" w:hAnsiTheme="minorHAnsi" w:cstheme="minorBidi"/>
          <w:sz w:val="22"/>
          <w:szCs w:val="22"/>
          <w:lang w:eastAsia="pt-BR"/>
        </w:rPr>
      </w:pPr>
      <w:hyperlink w:anchor="_Toc88576873" w:history="1">
        <w:r w:rsidR="000A0891" w:rsidRPr="00A90177">
          <w:rPr>
            <w:rStyle w:val="Hyperlink"/>
          </w:rPr>
          <w:t>17.</w:t>
        </w:r>
        <w:r w:rsidR="000A0891">
          <w:rPr>
            <w:rFonts w:asciiTheme="minorHAnsi" w:eastAsiaTheme="minorEastAsia" w:hAnsiTheme="minorHAnsi" w:cstheme="minorBidi"/>
            <w:sz w:val="22"/>
            <w:szCs w:val="22"/>
            <w:lang w:eastAsia="pt-BR"/>
          </w:rPr>
          <w:tab/>
        </w:r>
        <w:r w:rsidR="000A0891" w:rsidRPr="00A90177">
          <w:rPr>
            <w:rStyle w:val="Hyperlink"/>
          </w:rPr>
          <w:t>RECEBIMENTO DEFINITIVO DOS SERVIÇOS</w:t>
        </w:r>
        <w:r w:rsidR="000A0891">
          <w:rPr>
            <w:webHidden/>
          </w:rPr>
          <w:tab/>
        </w:r>
        <w:r w:rsidR="000A0891">
          <w:rPr>
            <w:webHidden/>
          </w:rPr>
          <w:fldChar w:fldCharType="begin"/>
        </w:r>
        <w:r w:rsidR="000A0891">
          <w:rPr>
            <w:webHidden/>
          </w:rPr>
          <w:instrText xml:space="preserve"> PAGEREF _Toc88576873 \h </w:instrText>
        </w:r>
        <w:r w:rsidR="000A0891">
          <w:rPr>
            <w:webHidden/>
          </w:rPr>
        </w:r>
        <w:r w:rsidR="000A0891">
          <w:rPr>
            <w:webHidden/>
          </w:rPr>
          <w:fldChar w:fldCharType="separate"/>
        </w:r>
        <w:r>
          <w:rPr>
            <w:webHidden/>
          </w:rPr>
          <w:t>19</w:t>
        </w:r>
        <w:r w:rsidR="000A0891">
          <w:rPr>
            <w:webHidden/>
          </w:rPr>
          <w:fldChar w:fldCharType="end"/>
        </w:r>
      </w:hyperlink>
    </w:p>
    <w:p w14:paraId="044F03C6" w14:textId="56E36381" w:rsidR="000A0891" w:rsidRDefault="008579EF">
      <w:pPr>
        <w:pStyle w:val="Sumrio1"/>
        <w:rPr>
          <w:rFonts w:asciiTheme="minorHAnsi" w:eastAsiaTheme="minorEastAsia" w:hAnsiTheme="minorHAnsi" w:cstheme="minorBidi"/>
          <w:sz w:val="22"/>
          <w:szCs w:val="22"/>
          <w:lang w:eastAsia="pt-BR"/>
        </w:rPr>
      </w:pPr>
      <w:hyperlink w:anchor="_Toc88576874" w:history="1">
        <w:r w:rsidR="000A0891" w:rsidRPr="00A90177">
          <w:rPr>
            <w:rStyle w:val="Hyperlink"/>
          </w:rPr>
          <w:t>18.</w:t>
        </w:r>
        <w:r w:rsidR="000A0891">
          <w:rPr>
            <w:rFonts w:asciiTheme="minorHAnsi" w:eastAsiaTheme="minorEastAsia" w:hAnsiTheme="minorHAnsi" w:cstheme="minorBidi"/>
            <w:sz w:val="22"/>
            <w:szCs w:val="22"/>
            <w:lang w:eastAsia="pt-BR"/>
          </w:rPr>
          <w:tab/>
        </w:r>
        <w:r w:rsidR="000A0891" w:rsidRPr="00A90177">
          <w:rPr>
            <w:rStyle w:val="Hyperlink"/>
          </w:rPr>
          <w:t>SEGURANÇA E MEDICINA DO TRABALHO</w:t>
        </w:r>
        <w:r w:rsidR="000A0891">
          <w:rPr>
            <w:webHidden/>
          </w:rPr>
          <w:tab/>
        </w:r>
        <w:r w:rsidR="000A0891">
          <w:rPr>
            <w:webHidden/>
          </w:rPr>
          <w:fldChar w:fldCharType="begin"/>
        </w:r>
        <w:r w:rsidR="000A0891">
          <w:rPr>
            <w:webHidden/>
          </w:rPr>
          <w:instrText xml:space="preserve"> PAGEREF _Toc88576874 \h </w:instrText>
        </w:r>
        <w:r w:rsidR="000A0891">
          <w:rPr>
            <w:webHidden/>
          </w:rPr>
        </w:r>
        <w:r w:rsidR="000A0891">
          <w:rPr>
            <w:webHidden/>
          </w:rPr>
          <w:fldChar w:fldCharType="separate"/>
        </w:r>
        <w:r>
          <w:rPr>
            <w:webHidden/>
          </w:rPr>
          <w:t>20</w:t>
        </w:r>
        <w:r w:rsidR="000A0891">
          <w:rPr>
            <w:webHidden/>
          </w:rPr>
          <w:fldChar w:fldCharType="end"/>
        </w:r>
      </w:hyperlink>
    </w:p>
    <w:p w14:paraId="66507D69" w14:textId="34F85D49" w:rsidR="000A0891" w:rsidRDefault="008579EF">
      <w:pPr>
        <w:pStyle w:val="Sumrio1"/>
        <w:rPr>
          <w:rFonts w:asciiTheme="minorHAnsi" w:eastAsiaTheme="minorEastAsia" w:hAnsiTheme="minorHAnsi" w:cstheme="minorBidi"/>
          <w:sz w:val="22"/>
          <w:szCs w:val="22"/>
          <w:lang w:eastAsia="pt-BR"/>
        </w:rPr>
      </w:pPr>
      <w:hyperlink w:anchor="_Toc88576875" w:history="1">
        <w:r w:rsidR="000A0891" w:rsidRPr="00A90177">
          <w:rPr>
            <w:rStyle w:val="Hyperlink"/>
          </w:rPr>
          <w:t>19.</w:t>
        </w:r>
        <w:r w:rsidR="000A0891">
          <w:rPr>
            <w:rFonts w:asciiTheme="minorHAnsi" w:eastAsiaTheme="minorEastAsia" w:hAnsiTheme="minorHAnsi" w:cstheme="minorBidi"/>
            <w:sz w:val="22"/>
            <w:szCs w:val="22"/>
            <w:lang w:eastAsia="pt-BR"/>
          </w:rPr>
          <w:tab/>
        </w:r>
        <w:r w:rsidR="000A0891" w:rsidRPr="00A90177">
          <w:rPr>
            <w:rStyle w:val="Hyperlink"/>
          </w:rPr>
          <w:t>CRITÉRIOS DE SUSTENTABILIDADE AMBIENTAL</w:t>
        </w:r>
        <w:r w:rsidR="000A0891">
          <w:rPr>
            <w:webHidden/>
          </w:rPr>
          <w:tab/>
        </w:r>
        <w:r w:rsidR="000A0891">
          <w:rPr>
            <w:webHidden/>
          </w:rPr>
          <w:fldChar w:fldCharType="begin"/>
        </w:r>
        <w:r w:rsidR="000A0891">
          <w:rPr>
            <w:webHidden/>
          </w:rPr>
          <w:instrText xml:space="preserve"> PAGEREF _Toc88576875 \h </w:instrText>
        </w:r>
        <w:r w:rsidR="000A0891">
          <w:rPr>
            <w:webHidden/>
          </w:rPr>
        </w:r>
        <w:r w:rsidR="000A0891">
          <w:rPr>
            <w:webHidden/>
          </w:rPr>
          <w:fldChar w:fldCharType="separate"/>
        </w:r>
        <w:r>
          <w:rPr>
            <w:webHidden/>
          </w:rPr>
          <w:t>20</w:t>
        </w:r>
        <w:r w:rsidR="000A0891">
          <w:rPr>
            <w:webHidden/>
          </w:rPr>
          <w:fldChar w:fldCharType="end"/>
        </w:r>
      </w:hyperlink>
    </w:p>
    <w:p w14:paraId="38E8095D" w14:textId="4E122860" w:rsidR="000A0891" w:rsidRDefault="008579EF">
      <w:pPr>
        <w:pStyle w:val="Sumrio1"/>
        <w:rPr>
          <w:rFonts w:asciiTheme="minorHAnsi" w:eastAsiaTheme="minorEastAsia" w:hAnsiTheme="minorHAnsi" w:cstheme="minorBidi"/>
          <w:sz w:val="22"/>
          <w:szCs w:val="22"/>
          <w:lang w:eastAsia="pt-BR"/>
        </w:rPr>
      </w:pPr>
      <w:hyperlink w:anchor="_Toc88576876" w:history="1">
        <w:r w:rsidR="000A0891" w:rsidRPr="00A90177">
          <w:rPr>
            <w:rStyle w:val="Hyperlink"/>
          </w:rPr>
          <w:t>20.</w:t>
        </w:r>
        <w:r w:rsidR="000A0891">
          <w:rPr>
            <w:rFonts w:asciiTheme="minorHAnsi" w:eastAsiaTheme="minorEastAsia" w:hAnsiTheme="minorHAnsi" w:cstheme="minorBidi"/>
            <w:sz w:val="22"/>
            <w:szCs w:val="22"/>
            <w:lang w:eastAsia="pt-BR"/>
          </w:rPr>
          <w:tab/>
        </w:r>
        <w:r w:rsidR="000A0891" w:rsidRPr="00A90177">
          <w:rPr>
            <w:rStyle w:val="Hyperlink"/>
          </w:rPr>
          <w:t>OBRIGAÇÕES DA CONTRATADA</w:t>
        </w:r>
        <w:r w:rsidR="000A0891">
          <w:rPr>
            <w:webHidden/>
          </w:rPr>
          <w:tab/>
        </w:r>
        <w:r w:rsidR="000A0891">
          <w:rPr>
            <w:webHidden/>
          </w:rPr>
          <w:fldChar w:fldCharType="begin"/>
        </w:r>
        <w:r w:rsidR="000A0891">
          <w:rPr>
            <w:webHidden/>
          </w:rPr>
          <w:instrText xml:space="preserve"> PAGEREF _Toc88576876 \h </w:instrText>
        </w:r>
        <w:r w:rsidR="000A0891">
          <w:rPr>
            <w:webHidden/>
          </w:rPr>
        </w:r>
        <w:r w:rsidR="000A0891">
          <w:rPr>
            <w:webHidden/>
          </w:rPr>
          <w:fldChar w:fldCharType="separate"/>
        </w:r>
        <w:r>
          <w:rPr>
            <w:webHidden/>
          </w:rPr>
          <w:t>23</w:t>
        </w:r>
        <w:r w:rsidR="000A0891">
          <w:rPr>
            <w:webHidden/>
          </w:rPr>
          <w:fldChar w:fldCharType="end"/>
        </w:r>
      </w:hyperlink>
    </w:p>
    <w:p w14:paraId="38BBF945" w14:textId="09824062" w:rsidR="000A0891" w:rsidRDefault="008579EF">
      <w:pPr>
        <w:pStyle w:val="Sumrio1"/>
        <w:rPr>
          <w:rFonts w:asciiTheme="minorHAnsi" w:eastAsiaTheme="minorEastAsia" w:hAnsiTheme="minorHAnsi" w:cstheme="minorBidi"/>
          <w:sz w:val="22"/>
          <w:szCs w:val="22"/>
          <w:lang w:eastAsia="pt-BR"/>
        </w:rPr>
      </w:pPr>
      <w:hyperlink w:anchor="_Toc88576877" w:history="1">
        <w:r w:rsidR="000A0891" w:rsidRPr="00A90177">
          <w:rPr>
            <w:rStyle w:val="Hyperlink"/>
          </w:rPr>
          <w:t>21.</w:t>
        </w:r>
        <w:r w:rsidR="000A0891">
          <w:rPr>
            <w:rFonts w:asciiTheme="minorHAnsi" w:eastAsiaTheme="minorEastAsia" w:hAnsiTheme="minorHAnsi" w:cstheme="minorBidi"/>
            <w:sz w:val="22"/>
            <w:szCs w:val="22"/>
            <w:lang w:eastAsia="pt-BR"/>
          </w:rPr>
          <w:tab/>
        </w:r>
        <w:r w:rsidR="000A0891" w:rsidRPr="00A90177">
          <w:rPr>
            <w:rStyle w:val="Hyperlink"/>
          </w:rPr>
          <w:t>OBRIGAÇÕES DA CODEVASF</w:t>
        </w:r>
        <w:r w:rsidR="000A0891">
          <w:rPr>
            <w:webHidden/>
          </w:rPr>
          <w:tab/>
        </w:r>
        <w:r w:rsidR="000A0891">
          <w:rPr>
            <w:webHidden/>
          </w:rPr>
          <w:fldChar w:fldCharType="begin"/>
        </w:r>
        <w:r w:rsidR="000A0891">
          <w:rPr>
            <w:webHidden/>
          </w:rPr>
          <w:instrText xml:space="preserve"> PAGEREF _Toc88576877 \h </w:instrText>
        </w:r>
        <w:r w:rsidR="000A0891">
          <w:rPr>
            <w:webHidden/>
          </w:rPr>
        </w:r>
        <w:r w:rsidR="000A0891">
          <w:rPr>
            <w:webHidden/>
          </w:rPr>
          <w:fldChar w:fldCharType="separate"/>
        </w:r>
        <w:r>
          <w:rPr>
            <w:webHidden/>
          </w:rPr>
          <w:t>27</w:t>
        </w:r>
        <w:r w:rsidR="000A0891">
          <w:rPr>
            <w:webHidden/>
          </w:rPr>
          <w:fldChar w:fldCharType="end"/>
        </w:r>
      </w:hyperlink>
    </w:p>
    <w:p w14:paraId="1E56A6A8" w14:textId="641994DE" w:rsidR="000A0891" w:rsidRDefault="008579EF">
      <w:pPr>
        <w:pStyle w:val="Sumrio1"/>
        <w:rPr>
          <w:rFonts w:asciiTheme="minorHAnsi" w:eastAsiaTheme="minorEastAsia" w:hAnsiTheme="minorHAnsi" w:cstheme="minorBidi"/>
          <w:sz w:val="22"/>
          <w:szCs w:val="22"/>
          <w:lang w:eastAsia="pt-BR"/>
        </w:rPr>
      </w:pPr>
      <w:hyperlink w:anchor="_Toc88576878" w:history="1">
        <w:r w:rsidR="000A0891" w:rsidRPr="00A90177">
          <w:rPr>
            <w:rStyle w:val="Hyperlink"/>
          </w:rPr>
          <w:t>22.</w:t>
        </w:r>
        <w:r w:rsidR="000A0891">
          <w:rPr>
            <w:rFonts w:asciiTheme="minorHAnsi" w:eastAsiaTheme="minorEastAsia" w:hAnsiTheme="minorHAnsi" w:cstheme="minorBidi"/>
            <w:sz w:val="22"/>
            <w:szCs w:val="22"/>
            <w:lang w:eastAsia="pt-BR"/>
          </w:rPr>
          <w:tab/>
        </w:r>
        <w:r w:rsidR="000A0891" w:rsidRPr="00A90177">
          <w:rPr>
            <w:rStyle w:val="Hyperlink"/>
          </w:rPr>
          <w:t>MATRIZ DE RISCO</w:t>
        </w:r>
        <w:r w:rsidR="000A0891">
          <w:rPr>
            <w:webHidden/>
          </w:rPr>
          <w:tab/>
        </w:r>
        <w:r w:rsidR="000A0891">
          <w:rPr>
            <w:webHidden/>
          </w:rPr>
          <w:fldChar w:fldCharType="begin"/>
        </w:r>
        <w:r w:rsidR="000A0891">
          <w:rPr>
            <w:webHidden/>
          </w:rPr>
          <w:instrText xml:space="preserve"> PAGEREF _Toc88576878 \h </w:instrText>
        </w:r>
        <w:r w:rsidR="000A0891">
          <w:rPr>
            <w:webHidden/>
          </w:rPr>
        </w:r>
        <w:r w:rsidR="000A0891">
          <w:rPr>
            <w:webHidden/>
          </w:rPr>
          <w:fldChar w:fldCharType="separate"/>
        </w:r>
        <w:r>
          <w:rPr>
            <w:webHidden/>
          </w:rPr>
          <w:t>27</w:t>
        </w:r>
        <w:r w:rsidR="000A0891">
          <w:rPr>
            <w:webHidden/>
          </w:rPr>
          <w:fldChar w:fldCharType="end"/>
        </w:r>
      </w:hyperlink>
    </w:p>
    <w:p w14:paraId="7D4445A8" w14:textId="3DE0B6B7" w:rsidR="000A0891" w:rsidRDefault="008579EF">
      <w:pPr>
        <w:pStyle w:val="Sumrio1"/>
        <w:rPr>
          <w:rFonts w:asciiTheme="minorHAnsi" w:eastAsiaTheme="minorEastAsia" w:hAnsiTheme="minorHAnsi" w:cstheme="minorBidi"/>
          <w:sz w:val="22"/>
          <w:szCs w:val="22"/>
          <w:lang w:eastAsia="pt-BR"/>
        </w:rPr>
      </w:pPr>
      <w:hyperlink w:anchor="_Toc88576879" w:history="1">
        <w:r w:rsidR="000A0891" w:rsidRPr="00A90177">
          <w:rPr>
            <w:rStyle w:val="Hyperlink"/>
          </w:rPr>
          <w:t>23.</w:t>
        </w:r>
        <w:r w:rsidR="000A0891">
          <w:rPr>
            <w:rFonts w:asciiTheme="minorHAnsi" w:eastAsiaTheme="minorEastAsia" w:hAnsiTheme="minorHAnsi" w:cstheme="minorBidi"/>
            <w:sz w:val="22"/>
            <w:szCs w:val="22"/>
            <w:lang w:eastAsia="pt-BR"/>
          </w:rPr>
          <w:tab/>
        </w:r>
        <w:r w:rsidR="000A0891" w:rsidRPr="00A90177">
          <w:rPr>
            <w:rStyle w:val="Hyperlink"/>
          </w:rPr>
          <w:t>CONDIÇÕES GERAIS</w:t>
        </w:r>
        <w:r w:rsidR="000A0891">
          <w:rPr>
            <w:webHidden/>
          </w:rPr>
          <w:tab/>
        </w:r>
        <w:r w:rsidR="000A0891">
          <w:rPr>
            <w:webHidden/>
          </w:rPr>
          <w:fldChar w:fldCharType="begin"/>
        </w:r>
        <w:r w:rsidR="000A0891">
          <w:rPr>
            <w:webHidden/>
          </w:rPr>
          <w:instrText xml:space="preserve"> PAGEREF _Toc88576879 \h </w:instrText>
        </w:r>
        <w:r w:rsidR="000A0891">
          <w:rPr>
            <w:webHidden/>
          </w:rPr>
        </w:r>
        <w:r w:rsidR="000A0891">
          <w:rPr>
            <w:webHidden/>
          </w:rPr>
          <w:fldChar w:fldCharType="separate"/>
        </w:r>
        <w:r>
          <w:rPr>
            <w:webHidden/>
          </w:rPr>
          <w:t>28</w:t>
        </w:r>
        <w:r w:rsidR="000A0891">
          <w:rPr>
            <w:webHidden/>
          </w:rPr>
          <w:fldChar w:fldCharType="end"/>
        </w:r>
      </w:hyperlink>
    </w:p>
    <w:p w14:paraId="3F313AF0" w14:textId="37D77BE1" w:rsidR="000A0891" w:rsidRDefault="008579EF">
      <w:pPr>
        <w:pStyle w:val="Sumrio1"/>
        <w:rPr>
          <w:rFonts w:asciiTheme="minorHAnsi" w:eastAsiaTheme="minorEastAsia" w:hAnsiTheme="minorHAnsi" w:cstheme="minorBidi"/>
          <w:sz w:val="22"/>
          <w:szCs w:val="22"/>
          <w:lang w:eastAsia="pt-BR"/>
        </w:rPr>
      </w:pPr>
      <w:hyperlink w:anchor="_Toc88576880" w:history="1">
        <w:r w:rsidR="000A0891" w:rsidRPr="00A90177">
          <w:rPr>
            <w:rStyle w:val="Hyperlink"/>
          </w:rPr>
          <w:t>24.</w:t>
        </w:r>
        <w:r w:rsidR="000A0891">
          <w:rPr>
            <w:rFonts w:asciiTheme="minorHAnsi" w:eastAsiaTheme="minorEastAsia" w:hAnsiTheme="minorHAnsi" w:cstheme="minorBidi"/>
            <w:sz w:val="22"/>
            <w:szCs w:val="22"/>
            <w:lang w:eastAsia="pt-BR"/>
          </w:rPr>
          <w:tab/>
        </w:r>
        <w:r w:rsidR="000A0891" w:rsidRPr="00A90177">
          <w:rPr>
            <w:rStyle w:val="Hyperlink"/>
          </w:rPr>
          <w:t>ANEXOS</w:t>
        </w:r>
        <w:r w:rsidR="000A0891">
          <w:rPr>
            <w:webHidden/>
          </w:rPr>
          <w:tab/>
        </w:r>
        <w:r w:rsidR="000A0891">
          <w:rPr>
            <w:webHidden/>
          </w:rPr>
          <w:fldChar w:fldCharType="begin"/>
        </w:r>
        <w:r w:rsidR="000A0891">
          <w:rPr>
            <w:webHidden/>
          </w:rPr>
          <w:instrText xml:space="preserve"> PAGEREF _Toc88576880 \h </w:instrText>
        </w:r>
        <w:r w:rsidR="000A0891">
          <w:rPr>
            <w:webHidden/>
          </w:rPr>
        </w:r>
        <w:r w:rsidR="000A0891">
          <w:rPr>
            <w:webHidden/>
          </w:rPr>
          <w:fldChar w:fldCharType="separate"/>
        </w:r>
        <w:r>
          <w:rPr>
            <w:webHidden/>
          </w:rPr>
          <w:t>28</w:t>
        </w:r>
        <w:r w:rsidR="000A0891">
          <w:rPr>
            <w:webHidden/>
          </w:rPr>
          <w:fldChar w:fldCharType="end"/>
        </w:r>
      </w:hyperlink>
    </w:p>
    <w:p w14:paraId="251D5684" w14:textId="5EAEDB3C" w:rsidR="003A07E9" w:rsidRPr="00990FD6" w:rsidRDefault="00C62AB2" w:rsidP="00574244">
      <w:pPr>
        <w:rPr>
          <w:szCs w:val="20"/>
        </w:rPr>
      </w:pPr>
      <w:r w:rsidRPr="00990FD6">
        <w:rPr>
          <w:szCs w:val="20"/>
        </w:rPr>
        <w:fldChar w:fldCharType="end"/>
      </w:r>
    </w:p>
    <w:p w14:paraId="718CC929" w14:textId="77777777" w:rsidR="00316B2A" w:rsidRPr="00990FD6" w:rsidRDefault="00316B2A" w:rsidP="00574244">
      <w:pPr>
        <w:rPr>
          <w:szCs w:val="20"/>
        </w:rPr>
      </w:pPr>
      <w:r w:rsidRPr="00990FD6">
        <w:rPr>
          <w:szCs w:val="20"/>
        </w:rPr>
        <w:br w:type="page"/>
      </w:r>
    </w:p>
    <w:p w14:paraId="737ACA7B" w14:textId="77777777" w:rsidR="00BA1578" w:rsidRDefault="00BA1578" w:rsidP="00B236F1">
      <w:pPr>
        <w:jc w:val="center"/>
        <w:rPr>
          <w:b/>
          <w:szCs w:val="20"/>
        </w:rPr>
      </w:pPr>
    </w:p>
    <w:p w14:paraId="410E2779" w14:textId="534AB125" w:rsidR="00B236F1" w:rsidRPr="00990FD6" w:rsidRDefault="00B236F1" w:rsidP="00B236F1">
      <w:pPr>
        <w:jc w:val="center"/>
        <w:rPr>
          <w:b/>
          <w:szCs w:val="20"/>
        </w:rPr>
      </w:pPr>
      <w:r w:rsidRPr="00990FD6">
        <w:rPr>
          <w:b/>
          <w:szCs w:val="20"/>
        </w:rPr>
        <w:t>TERMO DE REFERÊNCIA</w:t>
      </w:r>
    </w:p>
    <w:p w14:paraId="570D3747" w14:textId="77777777" w:rsidR="00B236F1" w:rsidRPr="00990FD6" w:rsidRDefault="00B236F1" w:rsidP="00B236F1">
      <w:pPr>
        <w:rPr>
          <w:szCs w:val="20"/>
        </w:rPr>
      </w:pPr>
    </w:p>
    <w:p w14:paraId="310E9555" w14:textId="77777777" w:rsidR="00983C1F" w:rsidRPr="00990FD6" w:rsidRDefault="00F225A9" w:rsidP="00983C1F">
      <w:pPr>
        <w:pStyle w:val="Ttulo1"/>
        <w:ind w:left="851" w:hanging="851"/>
        <w:rPr>
          <w:szCs w:val="20"/>
        </w:rPr>
      </w:pPr>
      <w:bookmarkStart w:id="0" w:name="_Toc88576857"/>
      <w:bookmarkStart w:id="1" w:name="_Ref400449093"/>
      <w:r w:rsidRPr="00990FD6">
        <w:rPr>
          <w:szCs w:val="20"/>
        </w:rPr>
        <w:t>OBJETO DA CONTRATAÇÃO</w:t>
      </w:r>
      <w:bookmarkEnd w:id="0"/>
    </w:p>
    <w:p w14:paraId="17839EFF" w14:textId="77777777" w:rsidR="00F225A9" w:rsidRPr="00990FD6" w:rsidRDefault="00F225A9" w:rsidP="00F225A9">
      <w:pPr>
        <w:rPr>
          <w:szCs w:val="20"/>
        </w:rPr>
      </w:pPr>
    </w:p>
    <w:p w14:paraId="1D68A611" w14:textId="77777777" w:rsidR="003134EA" w:rsidRPr="00990FD6" w:rsidRDefault="003134EA" w:rsidP="00F225A9">
      <w:pPr>
        <w:rPr>
          <w:szCs w:val="20"/>
        </w:rPr>
      </w:pPr>
    </w:p>
    <w:p w14:paraId="2D1C33CF" w14:textId="10DDDDB7" w:rsidR="00E70B43" w:rsidRPr="00990FD6" w:rsidRDefault="00251316" w:rsidP="00B44F2B">
      <w:pPr>
        <w:pStyle w:val="Ttulo2"/>
        <w:ind w:left="851" w:hanging="851"/>
        <w:rPr>
          <w:color w:val="0070C0"/>
          <w:szCs w:val="20"/>
        </w:rPr>
      </w:pPr>
      <w:r w:rsidRPr="00990FD6">
        <w:rPr>
          <w:szCs w:val="20"/>
        </w:rPr>
        <w:t xml:space="preserve">O objetivo deste Termo de Referência é o estabelecimento de normas, critérios, condições contratuais principais e o fornecimento de todas as informações que permitam a elaboração de edital, apresentação de propostas e, posteriormente, a celebração de contrato </w:t>
      </w:r>
      <w:r w:rsidR="00B44F2B">
        <w:rPr>
          <w:szCs w:val="20"/>
        </w:rPr>
        <w:t xml:space="preserve">para </w:t>
      </w:r>
      <w:r w:rsidR="00114DB4" w:rsidRPr="000F727A">
        <w:rPr>
          <w:b/>
          <w:bCs/>
          <w:szCs w:val="20"/>
          <w:u w:val="single"/>
        </w:rPr>
        <w:t>implantação</w:t>
      </w:r>
      <w:r w:rsidR="00B44F2B" w:rsidRPr="000F727A">
        <w:rPr>
          <w:b/>
          <w:bCs/>
          <w:szCs w:val="20"/>
          <w:u w:val="single"/>
        </w:rPr>
        <w:t xml:space="preserve"> da orla do açude Três Barras, localizado no povoado Três Barras, município de Graccho Cardoso, Estado de Sergipe</w:t>
      </w:r>
      <w:r w:rsidR="00B44F2B">
        <w:rPr>
          <w:szCs w:val="20"/>
        </w:rPr>
        <w:t>.</w:t>
      </w:r>
    </w:p>
    <w:p w14:paraId="70FB8A76" w14:textId="77777777" w:rsidR="00F225A9" w:rsidRPr="00990FD6" w:rsidRDefault="00F225A9" w:rsidP="00F225A9">
      <w:pPr>
        <w:rPr>
          <w:szCs w:val="20"/>
        </w:rPr>
      </w:pPr>
    </w:p>
    <w:p w14:paraId="492E8D64" w14:textId="77777777" w:rsidR="00B44F2B" w:rsidRPr="00A0676A" w:rsidRDefault="00B44F2B" w:rsidP="00B44F2B">
      <w:pPr>
        <w:pStyle w:val="Ttulo2"/>
        <w:ind w:left="851" w:hanging="851"/>
        <w:rPr>
          <w:szCs w:val="20"/>
        </w:rPr>
      </w:pPr>
      <w:r w:rsidRPr="00990FD6">
        <w:rPr>
          <w:szCs w:val="20"/>
        </w:rPr>
        <w:t>Código SIASG –</w:t>
      </w:r>
      <w:r>
        <w:rPr>
          <w:szCs w:val="20"/>
        </w:rPr>
        <w:t xml:space="preserve"> </w:t>
      </w:r>
      <w:r w:rsidRPr="00C20548">
        <w:rPr>
          <w:szCs w:val="20"/>
        </w:rPr>
        <w:t>CATSER 1</w:t>
      </w:r>
      <w:r w:rsidRPr="00A0676A">
        <w:rPr>
          <w:szCs w:val="20"/>
        </w:rPr>
        <w:t>350 – Obras civis de parques e praças</w:t>
      </w:r>
    </w:p>
    <w:p w14:paraId="7189D514" w14:textId="77777777" w:rsidR="00A64399" w:rsidRPr="00990FD6" w:rsidRDefault="00A64399" w:rsidP="00A64399">
      <w:pPr>
        <w:rPr>
          <w:szCs w:val="20"/>
          <w:lang w:eastAsia="pt-BR"/>
        </w:rPr>
      </w:pPr>
    </w:p>
    <w:p w14:paraId="4FC05108" w14:textId="77777777" w:rsidR="000A2353" w:rsidRPr="00990FD6" w:rsidRDefault="000A2353" w:rsidP="00F225A9">
      <w:pPr>
        <w:rPr>
          <w:szCs w:val="20"/>
        </w:rPr>
      </w:pPr>
    </w:p>
    <w:p w14:paraId="1FF187FC" w14:textId="77777777" w:rsidR="00A34AF6" w:rsidRPr="00990FD6" w:rsidRDefault="00A34AF6" w:rsidP="003134EA">
      <w:pPr>
        <w:pStyle w:val="Ttulo1"/>
        <w:tabs>
          <w:tab w:val="left" w:pos="851"/>
        </w:tabs>
        <w:ind w:left="851" w:hanging="851"/>
        <w:rPr>
          <w:szCs w:val="20"/>
        </w:rPr>
      </w:pPr>
      <w:bookmarkStart w:id="2" w:name="_Toc401910394"/>
      <w:bookmarkStart w:id="3" w:name="_Toc88576858"/>
      <w:bookmarkStart w:id="4" w:name="_Toc401910395"/>
      <w:bookmarkEnd w:id="1"/>
      <w:r w:rsidRPr="00990FD6">
        <w:rPr>
          <w:szCs w:val="20"/>
        </w:rPr>
        <w:t>TERMINOLOGIAS E DEFINIÇÕES</w:t>
      </w:r>
      <w:bookmarkEnd w:id="2"/>
      <w:bookmarkEnd w:id="3"/>
    </w:p>
    <w:p w14:paraId="5C125ADB" w14:textId="77777777" w:rsidR="003134EA" w:rsidRPr="00990FD6" w:rsidRDefault="003134EA" w:rsidP="00A34AF6">
      <w:pPr>
        <w:rPr>
          <w:szCs w:val="20"/>
        </w:rPr>
      </w:pPr>
    </w:p>
    <w:p w14:paraId="473464BE" w14:textId="77777777" w:rsidR="00A34AF6" w:rsidRPr="00990FD6" w:rsidRDefault="00A34AF6" w:rsidP="00A34AF6">
      <w:pPr>
        <w:rPr>
          <w:szCs w:val="20"/>
        </w:rPr>
      </w:pPr>
      <w:r w:rsidRPr="00990FD6">
        <w:rPr>
          <w:szCs w:val="20"/>
        </w:rPr>
        <w:t>Neste Termo de Referência (TR) ou em quaisquer outros documentos relacionados com os serviços acima solicitados, os termos ou expressões têm o seguinte significado e/ou interpretação:</w:t>
      </w:r>
    </w:p>
    <w:p w14:paraId="4009970E" w14:textId="77777777" w:rsidR="00A34AF6" w:rsidRPr="00990FD6" w:rsidRDefault="00A34AF6" w:rsidP="00A34AF6">
      <w:pPr>
        <w:rPr>
          <w:szCs w:val="20"/>
        </w:rPr>
      </w:pPr>
    </w:p>
    <w:p w14:paraId="768A61AC" w14:textId="77777777" w:rsidR="00B44F2B" w:rsidRPr="00990FD6" w:rsidRDefault="00B44F2B" w:rsidP="00B44F2B">
      <w:pPr>
        <w:rPr>
          <w:szCs w:val="20"/>
        </w:rPr>
      </w:pPr>
      <w:r w:rsidRPr="003E1732">
        <w:rPr>
          <w:b/>
          <w:bCs/>
        </w:rPr>
        <w:t xml:space="preserve">ÁREA DE DESENVOLVIMENTO INTEGRADO E INFRAESTRUTURA </w:t>
      </w:r>
      <w:r>
        <w:t>– Unidade da administração superior da Codevasf, a qual estão afetas as demais unidades técnicas que têm por competência a fiscalização e a coordenação dos serviços de engenharia, objetos deste Termo de Referência</w:t>
      </w:r>
      <w:r w:rsidRPr="00990FD6">
        <w:rPr>
          <w:szCs w:val="20"/>
        </w:rPr>
        <w:t>.</w:t>
      </w:r>
    </w:p>
    <w:p w14:paraId="29737277" w14:textId="77777777" w:rsidR="00E12F47" w:rsidRPr="00990FD6" w:rsidRDefault="00E12F47" w:rsidP="00E12F47">
      <w:pPr>
        <w:rPr>
          <w:szCs w:val="20"/>
        </w:rPr>
      </w:pPr>
    </w:p>
    <w:p w14:paraId="4CFB0B22" w14:textId="77777777" w:rsidR="00E12F47" w:rsidRPr="00990FD6" w:rsidRDefault="00E12F47" w:rsidP="00A34AF6">
      <w:pPr>
        <w:rPr>
          <w:szCs w:val="20"/>
        </w:rPr>
      </w:pPr>
      <w:r w:rsidRPr="00990FD6">
        <w:rPr>
          <w:b/>
          <w:szCs w:val="20"/>
        </w:rPr>
        <w:t>CANTEIRO DE OBRAS</w:t>
      </w:r>
      <w:r w:rsidRPr="00990FD6">
        <w:rPr>
          <w:szCs w:val="20"/>
        </w:rPr>
        <w:t xml:space="preserve"> – Local onde serão implantadas as estruturas fixas e/ou móveis do empreiteiro, com vistas a apoiar suas atividades de execução das obras. Nestas estruturas estarão incluídas as instalações para as equipes de supervisão e eventualmente do pessoal de acompanhamento e controle da Codevasf.</w:t>
      </w:r>
    </w:p>
    <w:p w14:paraId="55E6F144" w14:textId="77777777" w:rsidR="00E12F47" w:rsidRPr="00990FD6" w:rsidRDefault="00E12F47" w:rsidP="00E12F47">
      <w:pPr>
        <w:rPr>
          <w:szCs w:val="20"/>
        </w:rPr>
      </w:pPr>
    </w:p>
    <w:p w14:paraId="17C29659" w14:textId="77777777" w:rsidR="00E12F47" w:rsidRPr="00990FD6" w:rsidRDefault="00E12F47" w:rsidP="00A34AF6">
      <w:pPr>
        <w:rPr>
          <w:szCs w:val="20"/>
        </w:rPr>
      </w:pPr>
      <w:r w:rsidRPr="00990FD6">
        <w:rPr>
          <w:b/>
          <w:szCs w:val="20"/>
        </w:rPr>
        <w:t>CODEVASF</w:t>
      </w:r>
      <w:r w:rsidRPr="00990FD6">
        <w:rPr>
          <w:szCs w:val="20"/>
        </w:rPr>
        <w:t xml:space="preserve"> – Companhia de Desenvolvimento dos Vales do São Francisco e do Parnaíba – Empresa pública vinculada ao Ministério da Integração Nacional, com sede no Setor de Grandes Áreas Norte, Quadra 601 – Lote 1 – Brasília-DF.</w:t>
      </w:r>
    </w:p>
    <w:p w14:paraId="1F0E833D" w14:textId="77777777" w:rsidR="00E12F47" w:rsidRPr="00990FD6" w:rsidRDefault="00E12F47" w:rsidP="00A34AF6">
      <w:pPr>
        <w:rPr>
          <w:szCs w:val="20"/>
        </w:rPr>
      </w:pPr>
    </w:p>
    <w:p w14:paraId="0ACD89C3" w14:textId="77777777" w:rsidR="00E12F47" w:rsidRPr="00990FD6" w:rsidRDefault="00E12F47" w:rsidP="00A34AF6">
      <w:pPr>
        <w:rPr>
          <w:szCs w:val="20"/>
        </w:rPr>
      </w:pPr>
      <w:r w:rsidRPr="00990FD6">
        <w:rPr>
          <w:b/>
          <w:szCs w:val="20"/>
        </w:rPr>
        <w:t>COMO CONSTRUÍDO (AS BUILT)</w:t>
      </w:r>
      <w:r w:rsidR="00131CE1" w:rsidRPr="00990FD6">
        <w:rPr>
          <w:b/>
          <w:szCs w:val="20"/>
        </w:rPr>
        <w:t xml:space="preserve"> </w:t>
      </w:r>
      <w:r w:rsidRPr="00990FD6">
        <w:rPr>
          <w:szCs w:val="20"/>
        </w:rPr>
        <w:t>– É</w:t>
      </w:r>
      <w:r w:rsidR="0069398F" w:rsidRPr="00990FD6">
        <w:rPr>
          <w:szCs w:val="20"/>
        </w:rPr>
        <w:t xml:space="preserve"> </w:t>
      </w:r>
      <w:r w:rsidRPr="00990FD6">
        <w:rPr>
          <w:szCs w:val="20"/>
        </w:rPr>
        <w:t>a definição qualitativa e quantitativa de todos os serviços executados, resultante do Projeto Executivo com as alterações e modificações ocorridas durante a execução da obra, como desenhos, listas, planilhas, etc.</w:t>
      </w:r>
    </w:p>
    <w:p w14:paraId="0A2AC613" w14:textId="77777777" w:rsidR="00E12F47" w:rsidRPr="00990FD6" w:rsidRDefault="00E12F47" w:rsidP="00A34AF6">
      <w:pPr>
        <w:rPr>
          <w:szCs w:val="20"/>
        </w:rPr>
      </w:pPr>
    </w:p>
    <w:p w14:paraId="25FD7E47" w14:textId="77777777" w:rsidR="00E12F47" w:rsidRPr="00990FD6" w:rsidRDefault="00E12F47" w:rsidP="00A34AF6">
      <w:pPr>
        <w:rPr>
          <w:szCs w:val="20"/>
        </w:rPr>
      </w:pPr>
      <w:r w:rsidRPr="00990FD6">
        <w:rPr>
          <w:b/>
          <w:szCs w:val="20"/>
        </w:rPr>
        <w:t>CONTRATADA</w:t>
      </w:r>
      <w:r w:rsidRPr="00990FD6">
        <w:rPr>
          <w:szCs w:val="20"/>
        </w:rPr>
        <w:t xml:space="preserve"> – Empresa licitante selecionada e contratada pela Codevasf para a execução dos serviços.</w:t>
      </w:r>
    </w:p>
    <w:p w14:paraId="08E22630" w14:textId="77777777" w:rsidR="00E12F47" w:rsidRPr="00990FD6" w:rsidRDefault="00E12F47" w:rsidP="00A34AF6">
      <w:pPr>
        <w:rPr>
          <w:szCs w:val="20"/>
        </w:rPr>
      </w:pPr>
    </w:p>
    <w:p w14:paraId="66DFC259" w14:textId="77777777" w:rsidR="008755C1" w:rsidRPr="00990FD6" w:rsidRDefault="008755C1" w:rsidP="008755C1">
      <w:pPr>
        <w:rPr>
          <w:szCs w:val="20"/>
        </w:rPr>
      </w:pPr>
      <w:r w:rsidRPr="003222D5">
        <w:rPr>
          <w:b/>
          <w:szCs w:val="20"/>
        </w:rPr>
        <w:t>CONTRATANTE</w:t>
      </w:r>
      <w:r w:rsidR="00E516D5" w:rsidRPr="003222D5">
        <w:rPr>
          <w:b/>
          <w:szCs w:val="20"/>
        </w:rPr>
        <w:t xml:space="preserve"> – </w:t>
      </w:r>
      <w:r w:rsidRPr="003222D5">
        <w:rPr>
          <w:szCs w:val="20"/>
        </w:rPr>
        <w:t>Companhia de Desenvolvimento dos Vales do São Francisco e Parnaíba, do</w:t>
      </w:r>
      <w:r w:rsidR="003222D5">
        <w:rPr>
          <w:szCs w:val="20"/>
        </w:rPr>
        <w:t>ravante denominada Codevasf.</w:t>
      </w:r>
    </w:p>
    <w:p w14:paraId="312FB20A" w14:textId="77777777" w:rsidR="008755C1" w:rsidRPr="00990FD6" w:rsidRDefault="008755C1" w:rsidP="00A34AF6">
      <w:pPr>
        <w:rPr>
          <w:szCs w:val="20"/>
        </w:rPr>
      </w:pPr>
    </w:p>
    <w:p w14:paraId="0DCDFE15" w14:textId="77777777" w:rsidR="00E12F47" w:rsidRPr="00990FD6" w:rsidRDefault="00E12F47" w:rsidP="00A34AF6">
      <w:pPr>
        <w:rPr>
          <w:szCs w:val="20"/>
        </w:rPr>
      </w:pPr>
      <w:r w:rsidRPr="00990FD6">
        <w:rPr>
          <w:b/>
          <w:szCs w:val="20"/>
        </w:rPr>
        <w:t>CONTRATO</w:t>
      </w:r>
      <w:r w:rsidRPr="00990FD6">
        <w:rPr>
          <w:szCs w:val="20"/>
        </w:rPr>
        <w:t xml:space="preserve"> – Documento, subscrito pela Codevasf e a licitante vencedora do certame, que define as obrigações e direitos de ambas com relação à execução dos serviços.</w:t>
      </w:r>
    </w:p>
    <w:p w14:paraId="329913F1" w14:textId="77777777" w:rsidR="00E12F47" w:rsidRPr="00990FD6" w:rsidRDefault="00E12F47" w:rsidP="00A34AF6">
      <w:pPr>
        <w:rPr>
          <w:szCs w:val="20"/>
        </w:rPr>
      </w:pPr>
    </w:p>
    <w:p w14:paraId="359ED3C0" w14:textId="77777777" w:rsidR="00E12F47" w:rsidRPr="00990FD6" w:rsidRDefault="00E12F47" w:rsidP="00A34AF6">
      <w:pPr>
        <w:rPr>
          <w:szCs w:val="20"/>
        </w:rPr>
      </w:pPr>
      <w:r w:rsidRPr="00990FD6">
        <w:rPr>
          <w:b/>
          <w:szCs w:val="20"/>
        </w:rPr>
        <w:t>CRONOGRAMA FÍSICO-FINANCEIRO</w:t>
      </w:r>
      <w:r w:rsidRPr="00990FD6">
        <w:rPr>
          <w:szCs w:val="20"/>
        </w:rPr>
        <w:t xml:space="preserve"> – </w:t>
      </w:r>
      <w:r w:rsidR="00794A12" w:rsidRPr="00990FD6">
        <w:rPr>
          <w:szCs w:val="20"/>
        </w:rPr>
        <w:t>R</w:t>
      </w:r>
      <w:r w:rsidRPr="00990FD6">
        <w:rPr>
          <w:szCs w:val="20"/>
        </w:rPr>
        <w:t>epresentação gráfica da programação parcial ou total de um trabalho ou serviço, no qual são indicadas as suas diversas etapas e respectivos prazos para conclusão, aliados aos custos ou preços.</w:t>
      </w:r>
    </w:p>
    <w:p w14:paraId="292E465E" w14:textId="77777777" w:rsidR="00E12F47" w:rsidRPr="00990FD6" w:rsidRDefault="00E12F47" w:rsidP="00A34AF6">
      <w:pPr>
        <w:rPr>
          <w:szCs w:val="20"/>
        </w:rPr>
      </w:pPr>
    </w:p>
    <w:p w14:paraId="6F4E40EA" w14:textId="77777777" w:rsidR="00E12F47" w:rsidRPr="00990FD6" w:rsidRDefault="00E12F47" w:rsidP="00A34AF6">
      <w:pPr>
        <w:rPr>
          <w:szCs w:val="20"/>
        </w:rPr>
      </w:pPr>
      <w:r w:rsidRPr="00990FD6">
        <w:rPr>
          <w:b/>
          <w:szCs w:val="20"/>
        </w:rPr>
        <w:t>DOCUMENTOS COMPLEMENTARES ou SUPLEMENTARES</w:t>
      </w:r>
      <w:r w:rsidRPr="00990FD6">
        <w:rPr>
          <w:szCs w:val="20"/>
        </w:rPr>
        <w:t xml:space="preserve"> – Documentos que, por força de condições técnicas imprevisíveis, se fizerem necessários para a complementação ou suplementação dos documentos emitidos no Termo de Referência.</w:t>
      </w:r>
    </w:p>
    <w:p w14:paraId="281D36C3" w14:textId="77777777" w:rsidR="00E12F47" w:rsidRPr="00990FD6" w:rsidRDefault="00E12F47" w:rsidP="00A34AF6">
      <w:pPr>
        <w:rPr>
          <w:szCs w:val="20"/>
        </w:rPr>
      </w:pPr>
    </w:p>
    <w:p w14:paraId="03CAA418" w14:textId="77777777" w:rsidR="00E12F47" w:rsidRPr="00990FD6" w:rsidRDefault="00E12F47" w:rsidP="00A34AF6">
      <w:pPr>
        <w:rPr>
          <w:szCs w:val="20"/>
        </w:rPr>
      </w:pPr>
      <w:r w:rsidRPr="00990FD6">
        <w:rPr>
          <w:b/>
          <w:szCs w:val="20"/>
        </w:rPr>
        <w:t>DOCUMENTOS DE CONTRATO</w:t>
      </w:r>
      <w:r w:rsidRPr="00990FD6">
        <w:rPr>
          <w:szCs w:val="20"/>
        </w:rPr>
        <w:t xml:space="preserve"> – Conjunto de todos os documentos que integram o contrato e regulam a execução dos serviços, compreendendo o Edital, Termo de Referência, especificações técnicas, desenhos </w:t>
      </w:r>
      <w:r w:rsidRPr="00990FD6">
        <w:rPr>
          <w:szCs w:val="20"/>
        </w:rPr>
        <w:lastRenderedPageBreak/>
        <w:t>e proposta financeira da executante, cronogramas e demais documentos complementares que se façam necessários à execução do objeto.</w:t>
      </w:r>
    </w:p>
    <w:p w14:paraId="1005EA9D" w14:textId="77777777" w:rsidR="00E12F47" w:rsidRPr="00990FD6" w:rsidRDefault="00E12F47" w:rsidP="00A34AF6">
      <w:pPr>
        <w:rPr>
          <w:szCs w:val="20"/>
        </w:rPr>
      </w:pPr>
    </w:p>
    <w:p w14:paraId="4E063DDC" w14:textId="77777777" w:rsidR="002E00DC" w:rsidRPr="00990FD6" w:rsidRDefault="002E00DC" w:rsidP="00A34AF6">
      <w:pPr>
        <w:rPr>
          <w:szCs w:val="20"/>
        </w:rPr>
      </w:pPr>
      <w:r w:rsidRPr="00990FD6">
        <w:rPr>
          <w:b/>
          <w:szCs w:val="20"/>
        </w:rPr>
        <w:t>DIÁRIO DE OBRA</w:t>
      </w:r>
      <w:r w:rsidRPr="00990FD6">
        <w:rPr>
          <w:szCs w:val="20"/>
        </w:rPr>
        <w:t xml:space="preserve"> – </w:t>
      </w:r>
      <w:r w:rsidRPr="00990FD6">
        <w:rPr>
          <w:color w:val="333333"/>
          <w:szCs w:val="20"/>
        </w:rPr>
        <w:t>É uma espécie de memorial da obra</w:t>
      </w:r>
      <w:r w:rsidR="00FF1B8A" w:rsidRPr="00990FD6">
        <w:rPr>
          <w:color w:val="333333"/>
          <w:szCs w:val="20"/>
        </w:rPr>
        <w:t xml:space="preserve">, onde são descritos os acontecimentos mais importantes </w:t>
      </w:r>
      <w:r w:rsidRPr="00990FD6">
        <w:rPr>
          <w:color w:val="333333"/>
          <w:szCs w:val="20"/>
        </w:rPr>
        <w:t xml:space="preserve">em um determinado dia: os serviços feitos, os equipamentos utilizados - e por quantas horas -, as condições do clima, etc. </w:t>
      </w:r>
      <w:r w:rsidR="00C52DB4" w:rsidRPr="00990FD6">
        <w:rPr>
          <w:color w:val="333333"/>
          <w:szCs w:val="20"/>
        </w:rPr>
        <w:t xml:space="preserve">Caso </w:t>
      </w:r>
      <w:r w:rsidRPr="00990FD6">
        <w:rPr>
          <w:color w:val="333333"/>
          <w:szCs w:val="20"/>
        </w:rPr>
        <w:t>necessário, também podem ser descritos os problemas na execução de serviços, falhas nos equipamentos, etc.</w:t>
      </w:r>
    </w:p>
    <w:p w14:paraId="607FFCEF" w14:textId="77777777" w:rsidR="002E00DC" w:rsidRPr="00990FD6" w:rsidRDefault="002E00DC" w:rsidP="00A34AF6">
      <w:pPr>
        <w:rPr>
          <w:szCs w:val="20"/>
        </w:rPr>
      </w:pPr>
    </w:p>
    <w:p w14:paraId="291738C3" w14:textId="77777777" w:rsidR="00E12F47" w:rsidRPr="00990FD6" w:rsidRDefault="00E12F47" w:rsidP="007B38F2">
      <w:pPr>
        <w:rPr>
          <w:szCs w:val="20"/>
        </w:rPr>
      </w:pPr>
      <w:r w:rsidRPr="00990FD6">
        <w:rPr>
          <w:b/>
          <w:szCs w:val="20"/>
        </w:rPr>
        <w:t>ESPECIFICAÇÃO TÉCNICA</w:t>
      </w:r>
      <w:r w:rsidRPr="00990FD6">
        <w:rPr>
          <w:szCs w:val="20"/>
        </w:rPr>
        <w:t xml:space="preserve"> – Documento que descreve, de forma precisa, completa e ordenada, os</w:t>
      </w:r>
      <w:r w:rsidR="00651041" w:rsidRPr="00990FD6">
        <w:rPr>
          <w:szCs w:val="20"/>
        </w:rPr>
        <w:t xml:space="preserve"> </w:t>
      </w:r>
      <w:r w:rsidRPr="00990FD6">
        <w:rPr>
          <w:szCs w:val="20"/>
        </w:rPr>
        <w:t>materiais e os procedimentos de execução a serem adotados na construção. Têm como</w:t>
      </w:r>
      <w:r w:rsidR="0069398F" w:rsidRPr="00990FD6">
        <w:rPr>
          <w:szCs w:val="20"/>
        </w:rPr>
        <w:t xml:space="preserve"> </w:t>
      </w:r>
      <w:r w:rsidRPr="00990FD6">
        <w:rPr>
          <w:szCs w:val="20"/>
        </w:rPr>
        <w:t>finalidade complementar a parte gráfica do projeto. São partes integrantes das especificações técnicas:</w:t>
      </w:r>
    </w:p>
    <w:p w14:paraId="7AE965CE" w14:textId="77777777" w:rsidR="00E12F47" w:rsidRPr="00990FD6" w:rsidRDefault="00E12F47" w:rsidP="007B38F2">
      <w:pPr>
        <w:rPr>
          <w:szCs w:val="20"/>
        </w:rPr>
      </w:pPr>
    </w:p>
    <w:p w14:paraId="66F38F49" w14:textId="77777777" w:rsidR="00E12F47" w:rsidRPr="00990FD6" w:rsidRDefault="00E12F47" w:rsidP="00EC4002">
      <w:pPr>
        <w:pStyle w:val="PargrafodaLista"/>
        <w:ind w:left="681"/>
        <w:rPr>
          <w:szCs w:val="20"/>
        </w:rPr>
      </w:pPr>
      <w:r w:rsidRPr="00990FD6">
        <w:rPr>
          <w:szCs w:val="20"/>
        </w:rPr>
        <w:t>Generalidades - incluem o objetivo, identificação da obra, regime de execução da obra, fiscalização, recebimento da obra, modificações de projeto, classificação dos serviços (item c). Havendo caderno de encargos, este englobará quase todos estes aspectos.</w:t>
      </w:r>
    </w:p>
    <w:p w14:paraId="28CCE2AD" w14:textId="77777777" w:rsidR="00E12F47" w:rsidRPr="00990FD6" w:rsidRDefault="00E12F47" w:rsidP="00EC4002">
      <w:pPr>
        <w:pStyle w:val="PargrafodaLista"/>
        <w:ind w:left="681"/>
        <w:rPr>
          <w:szCs w:val="20"/>
        </w:rPr>
      </w:pPr>
      <w:r w:rsidRPr="00990FD6">
        <w:rPr>
          <w:szCs w:val="20"/>
        </w:rPr>
        <w:t>Especificação dos materiais - pode ser escrito de duas formas: genérica (aplicável a qualquer obra) ou específica (relacionando apenas os materiais a serem usados na obra em questão).</w:t>
      </w:r>
    </w:p>
    <w:p w14:paraId="5720C3B0" w14:textId="77777777" w:rsidR="00E12F47" w:rsidRPr="00990FD6" w:rsidRDefault="00E12F47" w:rsidP="00EC4002">
      <w:pPr>
        <w:pStyle w:val="PargrafodaLista"/>
        <w:ind w:left="681"/>
        <w:rPr>
          <w:szCs w:val="20"/>
        </w:rPr>
      </w:pPr>
      <w:r w:rsidRPr="00990FD6">
        <w:rPr>
          <w:szCs w:val="20"/>
        </w:rPr>
        <w:t>Discriminação dos serviços - especifica como devem ser executados os serviços, indicando traços de argamassa, método de assentamento, forma de corte de peças, etc.</w:t>
      </w:r>
    </w:p>
    <w:p w14:paraId="1F0023A9" w14:textId="77777777" w:rsidR="00E12F47" w:rsidRPr="00990FD6" w:rsidRDefault="00E12F47" w:rsidP="007B38F2">
      <w:pPr>
        <w:rPr>
          <w:szCs w:val="20"/>
        </w:rPr>
      </w:pPr>
    </w:p>
    <w:p w14:paraId="6364D35F" w14:textId="77777777" w:rsidR="00E12F47" w:rsidRPr="00990FD6" w:rsidRDefault="00E12F47" w:rsidP="00A34AF6">
      <w:pPr>
        <w:rPr>
          <w:szCs w:val="20"/>
        </w:rPr>
      </w:pPr>
      <w:r w:rsidRPr="00990FD6">
        <w:rPr>
          <w:b/>
          <w:szCs w:val="20"/>
        </w:rPr>
        <w:t>FISCALIZAÇÃO</w:t>
      </w:r>
      <w:r w:rsidRPr="00990FD6">
        <w:rPr>
          <w:szCs w:val="20"/>
        </w:rPr>
        <w:t xml:space="preserve"> – Equipe da Codevasf indicada para exercer em sua representação a fiscalização do contrato.</w:t>
      </w:r>
    </w:p>
    <w:p w14:paraId="2E0DE092" w14:textId="77777777" w:rsidR="00E12F47" w:rsidRPr="00990FD6" w:rsidRDefault="00E12F47" w:rsidP="00A34AF6">
      <w:pPr>
        <w:rPr>
          <w:szCs w:val="20"/>
        </w:rPr>
      </w:pPr>
    </w:p>
    <w:p w14:paraId="656CFA95" w14:textId="77777777" w:rsidR="00E12F47" w:rsidRPr="00990FD6" w:rsidRDefault="00E12F47" w:rsidP="00A34AF6">
      <w:pPr>
        <w:rPr>
          <w:szCs w:val="20"/>
        </w:rPr>
      </w:pPr>
      <w:r w:rsidRPr="00990FD6">
        <w:rPr>
          <w:b/>
          <w:szCs w:val="20"/>
        </w:rPr>
        <w:t>LICITANTE</w:t>
      </w:r>
      <w:r w:rsidRPr="00990FD6">
        <w:rPr>
          <w:szCs w:val="20"/>
        </w:rPr>
        <w:t xml:space="preserve"> – Empresa habilitada para apresentar proposta.</w:t>
      </w:r>
    </w:p>
    <w:p w14:paraId="20D61327" w14:textId="77777777" w:rsidR="00E12F47" w:rsidRPr="00990FD6" w:rsidRDefault="00E12F47" w:rsidP="00A34AF6">
      <w:pPr>
        <w:rPr>
          <w:szCs w:val="20"/>
        </w:rPr>
      </w:pPr>
    </w:p>
    <w:p w14:paraId="4FA97DA8" w14:textId="77777777" w:rsidR="008C13FA" w:rsidRPr="00990FD6" w:rsidRDefault="008C13FA" w:rsidP="008C13FA">
      <w:pPr>
        <w:rPr>
          <w:szCs w:val="20"/>
        </w:rPr>
      </w:pPr>
      <w:r w:rsidRPr="00990FD6">
        <w:rPr>
          <w:b/>
          <w:szCs w:val="20"/>
        </w:rPr>
        <w:t xml:space="preserve">MATRIZ DE RISCO </w:t>
      </w:r>
      <w:r w:rsidRPr="00990FD6">
        <w:rPr>
          <w:szCs w:val="20"/>
        </w:rPr>
        <w:t>–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3446829A" w14:textId="77777777" w:rsidR="008C13FA" w:rsidRPr="00990FD6" w:rsidRDefault="008C13FA" w:rsidP="008C13FA">
      <w:pPr>
        <w:rPr>
          <w:szCs w:val="20"/>
        </w:rPr>
      </w:pPr>
    </w:p>
    <w:p w14:paraId="100D2F5B" w14:textId="77777777" w:rsidR="008C13FA" w:rsidRPr="00990FD6" w:rsidRDefault="008C13FA" w:rsidP="008C13FA">
      <w:pPr>
        <w:pStyle w:val="PargrafodaLista"/>
        <w:numPr>
          <w:ilvl w:val="0"/>
          <w:numId w:val="31"/>
        </w:numPr>
        <w:ind w:left="681" w:hanging="397"/>
        <w:rPr>
          <w:szCs w:val="20"/>
        </w:rPr>
      </w:pPr>
      <w:r w:rsidRPr="00990FD6">
        <w:rPr>
          <w:szCs w:val="20"/>
        </w:rPr>
        <w:t>listagem de possíveis eventos supervenientes à assinatura do contrato, impactantes no equilíbrio econômico-financeiro da avença, e previsão de eventual necessidade de prolação de termo aditivo quando de sua ocorrência;</w:t>
      </w:r>
    </w:p>
    <w:p w14:paraId="64DE6EA1" w14:textId="77777777" w:rsidR="008C13FA" w:rsidRPr="00990FD6" w:rsidRDefault="008C13FA" w:rsidP="008C13FA">
      <w:pPr>
        <w:pStyle w:val="PargrafodaLista"/>
        <w:numPr>
          <w:ilvl w:val="0"/>
          <w:numId w:val="31"/>
        </w:numPr>
        <w:ind w:left="681" w:hanging="397"/>
        <w:rPr>
          <w:szCs w:val="20"/>
        </w:rPr>
      </w:pPr>
      <w:r w:rsidRPr="00990FD6">
        <w:rPr>
          <w:szCs w:val="20"/>
        </w:rPr>
        <w:t>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4446F5A6" w14:textId="77777777" w:rsidR="008C13FA" w:rsidRPr="00990FD6" w:rsidRDefault="008C13FA" w:rsidP="008C13FA">
      <w:pPr>
        <w:pStyle w:val="PargrafodaLista"/>
        <w:numPr>
          <w:ilvl w:val="0"/>
          <w:numId w:val="31"/>
        </w:numPr>
        <w:ind w:left="681" w:hanging="397"/>
        <w:rPr>
          <w:szCs w:val="20"/>
        </w:rPr>
      </w:pPr>
      <w:r w:rsidRPr="00990FD6">
        <w:rPr>
          <w:szCs w:val="20"/>
        </w:rPr>
        <w:t>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714AAF01" w14:textId="77777777" w:rsidR="008C13FA" w:rsidRPr="00990FD6" w:rsidRDefault="008C13FA" w:rsidP="00A34AF6">
      <w:pPr>
        <w:rPr>
          <w:szCs w:val="20"/>
        </w:rPr>
      </w:pPr>
    </w:p>
    <w:p w14:paraId="5928A110" w14:textId="77777777" w:rsidR="002F21F4" w:rsidRPr="003222D5" w:rsidRDefault="002F21F4" w:rsidP="002F21F4">
      <w:pPr>
        <w:rPr>
          <w:szCs w:val="20"/>
        </w:rPr>
      </w:pPr>
      <w:r w:rsidRPr="003222D5">
        <w:rPr>
          <w:b/>
          <w:szCs w:val="20"/>
        </w:rPr>
        <w:t>NOTA DE EMPENHO</w:t>
      </w:r>
      <w:r w:rsidRPr="003222D5">
        <w:rPr>
          <w:szCs w:val="20"/>
        </w:rPr>
        <w:t xml:space="preserve"> </w:t>
      </w:r>
      <w:r w:rsidR="00182F99" w:rsidRPr="003222D5">
        <w:rPr>
          <w:szCs w:val="20"/>
        </w:rPr>
        <w:t>– D</w:t>
      </w:r>
      <w:r w:rsidRPr="003222D5">
        <w:rPr>
          <w:szCs w:val="20"/>
        </w:rPr>
        <w:t>ocumento utilizado para registrar as operações que envolvam despesas orçamentárias, onde é indicado o nome do credor, a especific</w:t>
      </w:r>
      <w:r w:rsidR="003222D5">
        <w:rPr>
          <w:szCs w:val="20"/>
        </w:rPr>
        <w:t>ação e a importância da despesa.</w:t>
      </w:r>
    </w:p>
    <w:p w14:paraId="06B7CBA4" w14:textId="77777777" w:rsidR="002F21F4" w:rsidRPr="003222D5" w:rsidRDefault="002F21F4" w:rsidP="002F21F4">
      <w:pPr>
        <w:rPr>
          <w:szCs w:val="20"/>
        </w:rPr>
      </w:pPr>
    </w:p>
    <w:p w14:paraId="540C0A79" w14:textId="77777777" w:rsidR="002F21F4" w:rsidRPr="00990FD6" w:rsidRDefault="002F21F4" w:rsidP="002F21F4">
      <w:pPr>
        <w:pStyle w:val="Default"/>
        <w:jc w:val="both"/>
        <w:rPr>
          <w:rFonts w:ascii="Arial" w:eastAsiaTheme="minorHAnsi" w:hAnsi="Arial" w:cs="Arial"/>
          <w:color w:val="auto"/>
          <w:sz w:val="20"/>
          <w:szCs w:val="20"/>
          <w:lang w:eastAsia="en-US"/>
        </w:rPr>
      </w:pPr>
      <w:r w:rsidRPr="003222D5">
        <w:rPr>
          <w:rFonts w:ascii="Arial" w:eastAsiaTheme="minorHAnsi" w:hAnsi="Arial" w:cs="Arial"/>
          <w:b/>
          <w:color w:val="auto"/>
          <w:sz w:val="20"/>
          <w:szCs w:val="20"/>
          <w:lang w:eastAsia="en-US"/>
        </w:rPr>
        <w:t xml:space="preserve">ORDEM DE SERVIÇO </w:t>
      </w:r>
      <w:r w:rsidR="00182F99" w:rsidRPr="003222D5">
        <w:rPr>
          <w:rFonts w:ascii="Arial" w:eastAsiaTheme="minorHAnsi" w:hAnsi="Arial" w:cs="Arial"/>
          <w:b/>
          <w:color w:val="auto"/>
          <w:sz w:val="20"/>
          <w:szCs w:val="20"/>
          <w:lang w:eastAsia="en-US"/>
        </w:rPr>
        <w:t>–</w:t>
      </w:r>
      <w:r w:rsidRPr="003222D5">
        <w:rPr>
          <w:b/>
          <w:sz w:val="20"/>
          <w:szCs w:val="20"/>
        </w:rPr>
        <w:t xml:space="preserve"> </w:t>
      </w:r>
      <w:r w:rsidR="00182F99" w:rsidRPr="003222D5">
        <w:rPr>
          <w:rFonts w:ascii="Arial" w:eastAsiaTheme="minorHAnsi" w:hAnsi="Arial" w:cs="Arial"/>
          <w:color w:val="auto"/>
          <w:sz w:val="20"/>
          <w:szCs w:val="20"/>
          <w:lang w:eastAsia="en-US"/>
        </w:rPr>
        <w:t>Do</w:t>
      </w:r>
      <w:r w:rsidRPr="003222D5">
        <w:rPr>
          <w:rFonts w:ascii="Arial" w:eastAsiaTheme="minorHAnsi" w:hAnsi="Arial" w:cs="Arial"/>
          <w:color w:val="auto"/>
          <w:sz w:val="20"/>
          <w:szCs w:val="20"/>
          <w:lang w:eastAsia="en-US"/>
        </w:rPr>
        <w:t>cumento formal emitido pela Codevasf com as especificações detalhadas do serviço/produto individual (parte do CONTRATO) a ser elaborado pela CONTRATADA, para o qual o faturamento relacionado ao recurso é executado na conclusão.</w:t>
      </w:r>
    </w:p>
    <w:p w14:paraId="6CFAB120" w14:textId="77777777" w:rsidR="002F21F4" w:rsidRPr="00990FD6" w:rsidRDefault="002F21F4" w:rsidP="00A34AF6">
      <w:pPr>
        <w:rPr>
          <w:szCs w:val="20"/>
        </w:rPr>
      </w:pPr>
    </w:p>
    <w:p w14:paraId="686A0B6A" w14:textId="77777777" w:rsidR="00E12F47" w:rsidRPr="00990FD6" w:rsidRDefault="00E12F47" w:rsidP="00A34AF6">
      <w:pPr>
        <w:rPr>
          <w:szCs w:val="20"/>
        </w:rPr>
      </w:pPr>
      <w:r w:rsidRPr="00990FD6">
        <w:rPr>
          <w:b/>
          <w:szCs w:val="20"/>
        </w:rPr>
        <w:t>OBRAS E SERVIÇOS DE ENGENHARIA</w:t>
      </w:r>
      <w:r w:rsidRPr="00990FD6">
        <w:rPr>
          <w:szCs w:val="20"/>
        </w:rPr>
        <w:t xml:space="preserve"> – São todas as atividades relativas à execução das obras civis, de construção, reforma, recuperação ou ampliação de bem imóvel.</w:t>
      </w:r>
    </w:p>
    <w:p w14:paraId="4744C5D6" w14:textId="77777777" w:rsidR="00E12F47" w:rsidRPr="00990FD6" w:rsidRDefault="00E12F47" w:rsidP="00A34AF6">
      <w:pPr>
        <w:rPr>
          <w:szCs w:val="20"/>
        </w:rPr>
      </w:pPr>
    </w:p>
    <w:p w14:paraId="346684E6" w14:textId="77777777" w:rsidR="00E12F47" w:rsidRPr="00990FD6" w:rsidRDefault="00E12F47" w:rsidP="00D204B3">
      <w:pPr>
        <w:rPr>
          <w:szCs w:val="20"/>
        </w:rPr>
      </w:pPr>
      <w:r w:rsidRPr="00990FD6">
        <w:rPr>
          <w:b/>
          <w:szCs w:val="20"/>
        </w:rPr>
        <w:t>PLANILHA DE CUSTOS DO VALOR DA PROPOSTA DA LICITANTE</w:t>
      </w:r>
      <w:r w:rsidRPr="00990FD6">
        <w:rPr>
          <w:szCs w:val="20"/>
        </w:rPr>
        <w:t xml:space="preserve"> – Representa o produto do somatório do preço da Licitante de cada item discriminado, multiplicado pelos respectivos quantitativos, gerando o valor para execução do objeto que se pretende contratar.</w:t>
      </w:r>
    </w:p>
    <w:p w14:paraId="5C054372" w14:textId="77777777" w:rsidR="00E12F47" w:rsidRPr="00990FD6" w:rsidRDefault="00E12F47" w:rsidP="00D204B3">
      <w:pPr>
        <w:rPr>
          <w:szCs w:val="20"/>
        </w:rPr>
      </w:pPr>
    </w:p>
    <w:p w14:paraId="50F948BA" w14:textId="77777777" w:rsidR="00E12F47" w:rsidRPr="00990FD6" w:rsidRDefault="00E12F47" w:rsidP="00D204B3">
      <w:pPr>
        <w:rPr>
          <w:szCs w:val="20"/>
        </w:rPr>
      </w:pPr>
      <w:r w:rsidRPr="00990FD6">
        <w:rPr>
          <w:b/>
          <w:szCs w:val="20"/>
        </w:rPr>
        <w:lastRenderedPageBreak/>
        <w:t>PLANILHA DE CUSTOS DO VALOR DO ORÇAMENTO DE REFERÊNCIA</w:t>
      </w:r>
      <w:r w:rsidRPr="00990FD6">
        <w:rPr>
          <w:szCs w:val="20"/>
        </w:rPr>
        <w:t xml:space="preserve"> – Representa o produto do somatório do preço de referência da Codevasf</w:t>
      </w:r>
      <w:r w:rsidR="00776F3A" w:rsidRPr="00990FD6">
        <w:rPr>
          <w:szCs w:val="20"/>
        </w:rPr>
        <w:t xml:space="preserve"> </w:t>
      </w:r>
      <w:r w:rsidRPr="00990FD6">
        <w:rPr>
          <w:szCs w:val="20"/>
        </w:rPr>
        <w:t>de cada item discriminado, multiplicado pelos respectivos quantitativos, gerando o valor estimado para a reserva orçamentária e o limite para o pagamento do objeto que se pretende contratar.</w:t>
      </w:r>
    </w:p>
    <w:p w14:paraId="0667D905" w14:textId="77777777" w:rsidR="00E12F47" w:rsidRPr="00990FD6" w:rsidRDefault="00E12F47" w:rsidP="00D204B3">
      <w:pPr>
        <w:rPr>
          <w:szCs w:val="20"/>
        </w:rPr>
      </w:pPr>
    </w:p>
    <w:p w14:paraId="58FD594D" w14:textId="77777777" w:rsidR="00E12F47" w:rsidRPr="00990FD6" w:rsidRDefault="00E12F47" w:rsidP="00D204B3">
      <w:pPr>
        <w:rPr>
          <w:szCs w:val="20"/>
        </w:rPr>
      </w:pPr>
      <w:r w:rsidRPr="00990FD6">
        <w:rPr>
          <w:b/>
          <w:szCs w:val="20"/>
        </w:rPr>
        <w:t>PLANO DE TRABALHO</w:t>
      </w:r>
      <w:r w:rsidRPr="00990FD6">
        <w:rPr>
          <w:szCs w:val="20"/>
        </w:rPr>
        <w:t xml:space="preserve"> – Documento que descreve a sequência de fases de uma tarefa ou a sequência de tarefas referentes a determinado serviço ou trabalho, indicando, inclusive, o tempo a ser gasto em cada uma.</w:t>
      </w:r>
    </w:p>
    <w:p w14:paraId="0A57B991" w14:textId="77777777" w:rsidR="00963C8B" w:rsidRPr="00990FD6" w:rsidRDefault="00963C8B" w:rsidP="00D204B3">
      <w:pPr>
        <w:rPr>
          <w:szCs w:val="20"/>
        </w:rPr>
      </w:pPr>
    </w:p>
    <w:p w14:paraId="627693F0" w14:textId="77777777" w:rsidR="00963C8B" w:rsidRPr="00990FD6" w:rsidRDefault="00C214BE" w:rsidP="00963C8B">
      <w:pPr>
        <w:rPr>
          <w:szCs w:val="20"/>
        </w:rPr>
      </w:pPr>
      <w:r w:rsidRPr="00990FD6">
        <w:rPr>
          <w:b/>
          <w:szCs w:val="20"/>
        </w:rPr>
        <w:t>PLANO DE CONTROLE AMBIENTAL DA OBR</w:t>
      </w:r>
      <w:r w:rsidR="003A3DAC" w:rsidRPr="00990FD6">
        <w:rPr>
          <w:b/>
          <w:szCs w:val="20"/>
        </w:rPr>
        <w:t>A - PCAO</w:t>
      </w:r>
      <w:r w:rsidR="003A3DAC" w:rsidRPr="00990FD6">
        <w:rPr>
          <w:szCs w:val="20"/>
        </w:rPr>
        <w:t xml:space="preserve"> – c</w:t>
      </w:r>
      <w:r w:rsidRPr="00990FD6">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963C8B" w:rsidRPr="00990FD6">
        <w:rPr>
          <w:szCs w:val="20"/>
        </w:rPr>
        <w:t>la qualidade ambiental da obra.</w:t>
      </w:r>
    </w:p>
    <w:p w14:paraId="7A165B17" w14:textId="77777777" w:rsidR="00963C8B" w:rsidRPr="00990FD6" w:rsidRDefault="00963C8B" w:rsidP="00963C8B">
      <w:pPr>
        <w:rPr>
          <w:szCs w:val="20"/>
        </w:rPr>
      </w:pPr>
    </w:p>
    <w:p w14:paraId="46B179B1" w14:textId="77777777" w:rsidR="00C214BE" w:rsidRPr="00990FD6" w:rsidRDefault="00C214BE" w:rsidP="00963C8B">
      <w:pPr>
        <w:rPr>
          <w:rFonts w:eastAsia="Times New Roman"/>
          <w:szCs w:val="20"/>
          <w:lang w:eastAsia="pt-BR"/>
        </w:rPr>
      </w:pPr>
      <w:r w:rsidRPr="00990FD6">
        <w:rPr>
          <w:rFonts w:eastAsia="Times New Roman"/>
          <w:szCs w:val="20"/>
          <w:lang w:eastAsia="pt-BR"/>
        </w:rPr>
        <w:t>Como objetivos específicos:</w:t>
      </w:r>
    </w:p>
    <w:p w14:paraId="21964A5A" w14:textId="77777777" w:rsidR="00963C8B" w:rsidRPr="00990FD6" w:rsidRDefault="00963C8B" w:rsidP="00963C8B">
      <w:pPr>
        <w:rPr>
          <w:rFonts w:eastAsia="Times New Roman"/>
          <w:szCs w:val="20"/>
          <w:lang w:eastAsia="pt-BR"/>
        </w:rPr>
      </w:pPr>
    </w:p>
    <w:p w14:paraId="1DAF2A60" w14:textId="77777777" w:rsidR="00C214BE" w:rsidRPr="00990FD6" w:rsidRDefault="00C214BE" w:rsidP="00FF571C">
      <w:pPr>
        <w:pStyle w:val="PargrafodaLista"/>
        <w:numPr>
          <w:ilvl w:val="0"/>
          <w:numId w:val="34"/>
        </w:numPr>
        <w:ind w:left="681" w:hanging="397"/>
        <w:rPr>
          <w:szCs w:val="20"/>
        </w:rPr>
      </w:pPr>
      <w:r w:rsidRPr="00990FD6">
        <w:rPr>
          <w:szCs w:val="20"/>
        </w:rPr>
        <w:t xml:space="preserve">Executar a obra de forma a evitar, controlar e/ou mitigar os </w:t>
      </w:r>
      <w:r w:rsidR="00963C8B" w:rsidRPr="00990FD6">
        <w:rPr>
          <w:szCs w:val="20"/>
        </w:rPr>
        <w:t>impactos ambientais associados;</w:t>
      </w:r>
    </w:p>
    <w:p w14:paraId="63F969E2" w14:textId="77777777" w:rsidR="00C214BE" w:rsidRPr="00990FD6" w:rsidRDefault="00C214BE" w:rsidP="00EC4002">
      <w:pPr>
        <w:pStyle w:val="PargrafodaLista"/>
        <w:ind w:left="681"/>
        <w:rPr>
          <w:szCs w:val="20"/>
        </w:rPr>
      </w:pPr>
      <w:r w:rsidRPr="00990FD6">
        <w:rPr>
          <w:szCs w:val="20"/>
        </w:rPr>
        <w:t>Estabelecer diretrizes que zelem pela melhor qualidade ambiental possível da</w:t>
      </w:r>
      <w:r w:rsidR="00963C8B" w:rsidRPr="00990FD6">
        <w:rPr>
          <w:szCs w:val="20"/>
        </w:rPr>
        <w:t xml:space="preserve"> água, solo, ar, fauna e flora;</w:t>
      </w:r>
    </w:p>
    <w:p w14:paraId="725FE81A" w14:textId="77777777" w:rsidR="00C214BE" w:rsidRPr="00990FD6" w:rsidRDefault="00C214BE" w:rsidP="00EC4002">
      <w:pPr>
        <w:pStyle w:val="PargrafodaLista"/>
        <w:ind w:left="681"/>
        <w:rPr>
          <w:szCs w:val="20"/>
        </w:rPr>
      </w:pPr>
      <w:r w:rsidRPr="00990FD6">
        <w:rPr>
          <w:szCs w:val="20"/>
        </w:rPr>
        <w:t>Executar trabalhos de educação ambient</w:t>
      </w:r>
      <w:r w:rsidR="00963C8B" w:rsidRPr="00990FD6">
        <w:rPr>
          <w:szCs w:val="20"/>
        </w:rPr>
        <w:t>al junto aos operários da obra;</w:t>
      </w:r>
    </w:p>
    <w:p w14:paraId="645827F4" w14:textId="77777777" w:rsidR="00C214BE" w:rsidRPr="00990FD6" w:rsidRDefault="00C214BE" w:rsidP="00EC4002">
      <w:pPr>
        <w:pStyle w:val="PargrafodaLista"/>
        <w:ind w:left="681"/>
        <w:rPr>
          <w:szCs w:val="20"/>
        </w:rPr>
      </w:pPr>
      <w:r w:rsidRPr="00990FD6">
        <w:rPr>
          <w:szCs w:val="20"/>
        </w:rPr>
        <w:t>Evitar interferências negativas, das atividades na obra e dos seus colab</w:t>
      </w:r>
      <w:r w:rsidR="00963C8B" w:rsidRPr="00990FD6">
        <w:rPr>
          <w:szCs w:val="20"/>
        </w:rPr>
        <w:t>oradores sobre o meio ambiente.</w:t>
      </w:r>
    </w:p>
    <w:p w14:paraId="250194E2" w14:textId="77777777" w:rsidR="00E12F47" w:rsidRPr="00990FD6" w:rsidRDefault="00E12F47" w:rsidP="00D204B3">
      <w:pPr>
        <w:rPr>
          <w:szCs w:val="20"/>
        </w:rPr>
      </w:pPr>
    </w:p>
    <w:p w14:paraId="48B96264" w14:textId="77777777" w:rsidR="00E12F47" w:rsidRPr="00990FD6" w:rsidRDefault="00E12F47" w:rsidP="00A34AF6">
      <w:pPr>
        <w:rPr>
          <w:szCs w:val="20"/>
        </w:rPr>
      </w:pPr>
      <w:r w:rsidRPr="00990FD6">
        <w:rPr>
          <w:b/>
          <w:szCs w:val="20"/>
        </w:rPr>
        <w:t>PROJETO BÁSICO</w:t>
      </w:r>
      <w:r w:rsidRPr="00990FD6">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0B006A54" w14:textId="77777777" w:rsidR="00E12F47" w:rsidRPr="00990FD6" w:rsidRDefault="00E12F47" w:rsidP="00A34AF6">
      <w:pPr>
        <w:rPr>
          <w:szCs w:val="20"/>
        </w:rPr>
      </w:pPr>
    </w:p>
    <w:p w14:paraId="29FBBD62" w14:textId="77777777" w:rsidR="00E12F47" w:rsidRPr="00990FD6" w:rsidRDefault="00E12F47" w:rsidP="00FF571C">
      <w:pPr>
        <w:pStyle w:val="PargrafodaLista"/>
        <w:numPr>
          <w:ilvl w:val="0"/>
          <w:numId w:val="22"/>
        </w:numPr>
        <w:ind w:left="681" w:hanging="397"/>
        <w:rPr>
          <w:szCs w:val="20"/>
        </w:rPr>
      </w:pPr>
      <w:r w:rsidRPr="00990FD6">
        <w:rPr>
          <w:szCs w:val="20"/>
        </w:rPr>
        <w:t>Desenvolvimento da solução escolhida de forma a fornecer visão global da obra e identificar todos os seus elementos constitutivos com clareza;</w:t>
      </w:r>
    </w:p>
    <w:p w14:paraId="399D1A2A" w14:textId="77777777" w:rsidR="00E12F47" w:rsidRPr="00990FD6" w:rsidRDefault="00E12F47" w:rsidP="00FF571C">
      <w:pPr>
        <w:pStyle w:val="PargrafodaLista"/>
        <w:numPr>
          <w:ilvl w:val="0"/>
          <w:numId w:val="22"/>
        </w:numPr>
        <w:ind w:left="681" w:hanging="397"/>
        <w:rPr>
          <w:szCs w:val="20"/>
        </w:rPr>
      </w:pPr>
      <w:r w:rsidRPr="00990FD6">
        <w:rPr>
          <w:szCs w:val="20"/>
        </w:rPr>
        <w:t>Soluções técnicas globais e localizadas, suficientemente detalhadas, de forma a minimizar a necessidade de reformulação ou de variantes durante as fases de elaboração do projeto executivo e de realização das obras e montagem;</w:t>
      </w:r>
    </w:p>
    <w:p w14:paraId="5B01949F" w14:textId="77777777" w:rsidR="00E12F47" w:rsidRPr="00990FD6" w:rsidRDefault="00E12F47" w:rsidP="00FF571C">
      <w:pPr>
        <w:pStyle w:val="PargrafodaLista"/>
        <w:numPr>
          <w:ilvl w:val="0"/>
          <w:numId w:val="22"/>
        </w:numPr>
        <w:ind w:left="681" w:hanging="397"/>
        <w:rPr>
          <w:szCs w:val="20"/>
        </w:rPr>
      </w:pPr>
      <w:r w:rsidRPr="00990FD6">
        <w:rPr>
          <w:szCs w:val="20"/>
        </w:rPr>
        <w:t>Identificação dos tipos de serviços a executar e de materiais e equipamentos a incorporar à obra, bem como suas especificações que assegurem os melhores resultados para o empreendimento, sem frustrar o caráter competitivo para a sua execução;</w:t>
      </w:r>
    </w:p>
    <w:p w14:paraId="66AF9005" w14:textId="77777777" w:rsidR="00E12F47" w:rsidRPr="00990FD6" w:rsidRDefault="00E12F47" w:rsidP="00FF571C">
      <w:pPr>
        <w:pStyle w:val="PargrafodaLista"/>
        <w:numPr>
          <w:ilvl w:val="0"/>
          <w:numId w:val="22"/>
        </w:numPr>
        <w:ind w:left="681" w:hanging="397"/>
        <w:rPr>
          <w:szCs w:val="20"/>
        </w:rPr>
      </w:pPr>
      <w:r w:rsidRPr="00990FD6">
        <w:rPr>
          <w:szCs w:val="20"/>
        </w:rPr>
        <w:t>Informações que possibilitem o estudo e a dedução de métodos construtivos, instalações provisórias e condições organizacionais para a obra, sem frustrar o caráter competitivo para a sua execução;</w:t>
      </w:r>
    </w:p>
    <w:p w14:paraId="7834FE1C" w14:textId="77777777" w:rsidR="00E12F47" w:rsidRPr="00990FD6" w:rsidRDefault="00E12F47" w:rsidP="00FF571C">
      <w:pPr>
        <w:pStyle w:val="PargrafodaLista"/>
        <w:numPr>
          <w:ilvl w:val="0"/>
          <w:numId w:val="22"/>
        </w:numPr>
        <w:ind w:left="681" w:hanging="397"/>
        <w:rPr>
          <w:szCs w:val="20"/>
        </w:rPr>
      </w:pPr>
      <w:r w:rsidRPr="00990FD6">
        <w:rPr>
          <w:szCs w:val="20"/>
        </w:rPr>
        <w:t>Subsídios para montagem do plano de licitação e gestão da obra, compreendendo a sua programação, a estratégia de suprimentos, as normas de fiscalização e outros dados necessários em cada caso;</w:t>
      </w:r>
    </w:p>
    <w:p w14:paraId="24056066" w14:textId="77777777" w:rsidR="003134EA" w:rsidRPr="00990FD6" w:rsidRDefault="003134EA" w:rsidP="003134EA">
      <w:pPr>
        <w:pStyle w:val="PargrafodaLista"/>
        <w:numPr>
          <w:ilvl w:val="0"/>
          <w:numId w:val="0"/>
        </w:numPr>
        <w:ind w:left="681"/>
        <w:rPr>
          <w:szCs w:val="20"/>
        </w:rPr>
      </w:pPr>
    </w:p>
    <w:p w14:paraId="5655BEA1" w14:textId="77777777" w:rsidR="00E12F47" w:rsidRPr="00990FD6" w:rsidRDefault="00E12F47" w:rsidP="00A34AF6">
      <w:pPr>
        <w:rPr>
          <w:szCs w:val="20"/>
        </w:rPr>
      </w:pPr>
    </w:p>
    <w:p w14:paraId="327F0F04" w14:textId="77777777" w:rsidR="00E12F47" w:rsidRPr="00990FD6" w:rsidRDefault="00E12F47" w:rsidP="00A34AF6">
      <w:pPr>
        <w:rPr>
          <w:szCs w:val="20"/>
        </w:rPr>
      </w:pPr>
      <w:r w:rsidRPr="00990FD6">
        <w:rPr>
          <w:b/>
          <w:szCs w:val="20"/>
        </w:rPr>
        <w:t>PROJETO EXECUTIVO</w:t>
      </w:r>
      <w:r w:rsidRPr="00990FD6">
        <w:rPr>
          <w:szCs w:val="20"/>
        </w:rPr>
        <w:t xml:space="preserve"> – É o conjunto dos elementos necessários e suficientes à execução completa da obra, de acordo com as normas pertinentes da Associação Brasileira de Normas Técnicas – ABNT.</w:t>
      </w:r>
    </w:p>
    <w:p w14:paraId="4F6FCED7" w14:textId="77777777" w:rsidR="00EB7219" w:rsidRPr="00990FD6" w:rsidRDefault="00EB7219" w:rsidP="00A34AF6">
      <w:pPr>
        <w:rPr>
          <w:szCs w:val="20"/>
        </w:rPr>
      </w:pPr>
    </w:p>
    <w:p w14:paraId="22056EB9" w14:textId="77777777" w:rsidR="00E12F47" w:rsidRPr="00990FD6" w:rsidRDefault="00E12F47" w:rsidP="00A34AF6">
      <w:pPr>
        <w:rPr>
          <w:szCs w:val="20"/>
        </w:rPr>
      </w:pPr>
    </w:p>
    <w:p w14:paraId="4575853A" w14:textId="77777777" w:rsidR="00E12F47" w:rsidRPr="00990FD6" w:rsidRDefault="00E12F47" w:rsidP="00A34AF6">
      <w:pPr>
        <w:rPr>
          <w:szCs w:val="20"/>
        </w:rPr>
      </w:pPr>
      <w:r w:rsidRPr="00990FD6">
        <w:rPr>
          <w:b/>
          <w:szCs w:val="20"/>
        </w:rPr>
        <w:t>PROPOSTA FINANCEIRA</w:t>
      </w:r>
      <w:r w:rsidRPr="00990FD6">
        <w:rPr>
          <w:szCs w:val="20"/>
        </w:rPr>
        <w:t xml:space="preserve"> – Documento gerado pelo licitante que estabelece os valores unitário e global dos serviços e fornecimentos, apresentando todo o detalhamento dos custos e preços unitários propostos.</w:t>
      </w:r>
    </w:p>
    <w:p w14:paraId="4884C9A0" w14:textId="77777777" w:rsidR="00E12F47" w:rsidRPr="00990FD6" w:rsidRDefault="00E12F47" w:rsidP="00A34AF6">
      <w:pPr>
        <w:rPr>
          <w:szCs w:val="20"/>
        </w:rPr>
      </w:pPr>
    </w:p>
    <w:p w14:paraId="2937EAE0" w14:textId="77777777" w:rsidR="00E12F47" w:rsidRPr="00990FD6" w:rsidRDefault="00E12F47" w:rsidP="00A34AF6">
      <w:pPr>
        <w:rPr>
          <w:szCs w:val="20"/>
        </w:rPr>
      </w:pPr>
      <w:r w:rsidRPr="00990FD6">
        <w:rPr>
          <w:b/>
          <w:szCs w:val="20"/>
        </w:rPr>
        <w:lastRenderedPageBreak/>
        <w:t>RELATÓRIO DE OBRAS</w:t>
      </w:r>
      <w:r w:rsidRPr="00990FD6">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613A4E7E" w14:textId="77777777" w:rsidR="00E12F47" w:rsidRPr="00990FD6" w:rsidRDefault="00E12F47" w:rsidP="00A34AF6">
      <w:pPr>
        <w:rPr>
          <w:szCs w:val="20"/>
        </w:rPr>
      </w:pPr>
    </w:p>
    <w:p w14:paraId="14E21DAE" w14:textId="77777777" w:rsidR="00E12F47" w:rsidRPr="00990FD6" w:rsidRDefault="00E12F47" w:rsidP="00A34AF6">
      <w:pPr>
        <w:rPr>
          <w:szCs w:val="20"/>
        </w:rPr>
      </w:pPr>
      <w:r w:rsidRPr="00990FD6">
        <w:rPr>
          <w:b/>
          <w:szCs w:val="20"/>
        </w:rPr>
        <w:t>REUNIÃO DE PARTIDA</w:t>
      </w:r>
      <w:r w:rsidRPr="00990FD6">
        <w:rPr>
          <w:szCs w:val="20"/>
        </w:rPr>
        <w:t xml:space="preserve"> – Reunião com as partes envolvidas, CONTRATADA, Codevasf e fornecedores, onde se define todos os detalhes do plano de trabalho e dá-se o “start up” da execução das obras.</w:t>
      </w:r>
    </w:p>
    <w:p w14:paraId="419950E3" w14:textId="77777777" w:rsidR="005F5516" w:rsidRPr="00990FD6" w:rsidRDefault="005F5516" w:rsidP="00A34AF6">
      <w:pPr>
        <w:rPr>
          <w:szCs w:val="20"/>
        </w:rPr>
      </w:pPr>
    </w:p>
    <w:p w14:paraId="31C0E28B" w14:textId="6041E3EB" w:rsidR="00E12F47" w:rsidRPr="00990FD6" w:rsidRDefault="00E12F47" w:rsidP="00A34AF6">
      <w:pPr>
        <w:rPr>
          <w:szCs w:val="20"/>
        </w:rPr>
      </w:pPr>
      <w:r w:rsidRPr="00990FD6">
        <w:rPr>
          <w:b/>
          <w:szCs w:val="20"/>
        </w:rPr>
        <w:t>SUPERINTENDÊNCIA REGIONAL</w:t>
      </w:r>
      <w:r w:rsidRPr="00990FD6">
        <w:rPr>
          <w:szCs w:val="20"/>
        </w:rPr>
        <w:t xml:space="preserve"> – Unidade executiva descentralizada subordinada diretamente à presidência da Codevasf, </w:t>
      </w:r>
      <w:r w:rsidR="008C13FA" w:rsidRPr="00990FD6">
        <w:rPr>
          <w:szCs w:val="20"/>
        </w:rPr>
        <w:t xml:space="preserve">situada em </w:t>
      </w:r>
      <w:r w:rsidR="00B44F2B">
        <w:rPr>
          <w:szCs w:val="20"/>
        </w:rPr>
        <w:t>Aracaju</w:t>
      </w:r>
      <w:r w:rsidR="008C13FA" w:rsidRPr="00990FD6">
        <w:rPr>
          <w:szCs w:val="20"/>
        </w:rPr>
        <w:t xml:space="preserve">, </w:t>
      </w:r>
      <w:r w:rsidRPr="00990FD6">
        <w:rPr>
          <w:szCs w:val="20"/>
        </w:rPr>
        <w:t>em cuja jurisdição territorial localizam-se os serviços de engenharia objeto deste Termo de Referência.</w:t>
      </w:r>
    </w:p>
    <w:p w14:paraId="4FBFAC50" w14:textId="77777777" w:rsidR="005F5516" w:rsidRPr="00990FD6" w:rsidRDefault="005F5516" w:rsidP="00A34AF6">
      <w:pPr>
        <w:rPr>
          <w:szCs w:val="20"/>
        </w:rPr>
      </w:pPr>
    </w:p>
    <w:p w14:paraId="5AD19120" w14:textId="77777777" w:rsidR="00B44F2B" w:rsidRDefault="00B44F2B" w:rsidP="00B44F2B">
      <w:pPr>
        <w:ind w:left="1276"/>
      </w:pPr>
      <w:r w:rsidRPr="00AC2E13">
        <w:rPr>
          <w:b/>
          <w:bCs/>
        </w:rPr>
        <w:t>4ª SUPERINTENDÊNCIA REGIONAL</w:t>
      </w:r>
      <w:r>
        <w:t xml:space="preserve"> – Superintendência Regional da CODEVASF,  localizada no município de Aracaju/SE no seguinte endereço: </w:t>
      </w:r>
    </w:p>
    <w:p w14:paraId="34B961E6" w14:textId="77777777" w:rsidR="00B44F2B" w:rsidRDefault="00B44F2B" w:rsidP="00B44F2B">
      <w:pPr>
        <w:ind w:left="1276"/>
      </w:pPr>
      <w:r>
        <w:t xml:space="preserve">Av. Beira Mar, 2150 - Jardins CEP: 49025-040, Aracaju – SE </w:t>
      </w:r>
    </w:p>
    <w:p w14:paraId="46ED9643" w14:textId="77777777" w:rsidR="00B44F2B" w:rsidRDefault="00B44F2B" w:rsidP="00B44F2B">
      <w:pPr>
        <w:ind w:left="1276"/>
      </w:pPr>
      <w:r>
        <w:t xml:space="preserve">Fone: (79) 3194-4212 </w:t>
      </w:r>
    </w:p>
    <w:p w14:paraId="23AA5CC9" w14:textId="77777777" w:rsidR="00B44F2B" w:rsidRDefault="00B44F2B" w:rsidP="00B44F2B">
      <w:pPr>
        <w:ind w:left="1276"/>
      </w:pPr>
      <w:r>
        <w:t>Fax: (79) 3226-8851</w:t>
      </w:r>
    </w:p>
    <w:p w14:paraId="59B659B1" w14:textId="77777777" w:rsidR="00B44F2B" w:rsidRPr="00990FD6" w:rsidRDefault="00B44F2B" w:rsidP="00B44F2B">
      <w:pPr>
        <w:rPr>
          <w:szCs w:val="20"/>
        </w:rPr>
      </w:pPr>
    </w:p>
    <w:p w14:paraId="14B0BEE1" w14:textId="77777777" w:rsidR="00651041" w:rsidRPr="00990FD6" w:rsidRDefault="00651041" w:rsidP="00651041">
      <w:pPr>
        <w:rPr>
          <w:szCs w:val="20"/>
        </w:rPr>
      </w:pPr>
    </w:p>
    <w:p w14:paraId="5B978538" w14:textId="77777777" w:rsidR="003A3DAC" w:rsidRPr="00990FD6" w:rsidRDefault="003A3DAC" w:rsidP="003A3DAC">
      <w:pPr>
        <w:rPr>
          <w:szCs w:val="20"/>
        </w:rPr>
      </w:pPr>
      <w:r w:rsidRPr="00990FD6">
        <w:rPr>
          <w:b/>
          <w:szCs w:val="20"/>
        </w:rPr>
        <w:t>TERMO DE REFERÊNCIA</w:t>
      </w:r>
      <w:r w:rsidR="00651041" w:rsidRPr="00990FD6">
        <w:rPr>
          <w:b/>
          <w:szCs w:val="20"/>
        </w:rPr>
        <w:t xml:space="preserve"> (TR) </w:t>
      </w:r>
      <w:r w:rsidRPr="00990FD6">
        <w:rPr>
          <w:szCs w:val="20"/>
        </w:rPr>
        <w:t>– Conjunto de elementos necessários e suficientes, com nível de precisão adequado, para caracterizar os serviços a serem contratados ou os bens a serem fornecidos.</w:t>
      </w:r>
    </w:p>
    <w:p w14:paraId="5EDE9A1F" w14:textId="77777777" w:rsidR="003A3DAC" w:rsidRDefault="003A3DAC" w:rsidP="003A3DAC">
      <w:pPr>
        <w:rPr>
          <w:szCs w:val="20"/>
        </w:rPr>
      </w:pPr>
    </w:p>
    <w:p w14:paraId="1CCB7CDE" w14:textId="77777777" w:rsidR="003222D5" w:rsidRPr="00990FD6" w:rsidRDefault="003222D5" w:rsidP="003A3DAC">
      <w:pPr>
        <w:rPr>
          <w:szCs w:val="20"/>
        </w:rPr>
      </w:pPr>
    </w:p>
    <w:p w14:paraId="45820FD0" w14:textId="77777777" w:rsidR="003121D7" w:rsidRPr="00990FD6" w:rsidRDefault="00127C1D" w:rsidP="005F2AD3">
      <w:pPr>
        <w:pStyle w:val="Ttulo1"/>
        <w:ind w:left="851" w:hanging="851"/>
        <w:rPr>
          <w:szCs w:val="20"/>
        </w:rPr>
      </w:pPr>
      <w:bookmarkStart w:id="5" w:name="_Toc88576859"/>
      <w:r w:rsidRPr="00990FD6">
        <w:rPr>
          <w:szCs w:val="20"/>
        </w:rPr>
        <w:t xml:space="preserve">FORMA DE REALIZAÇÃO, MODO DE DISPUTA, </w:t>
      </w:r>
      <w:r w:rsidR="003121D7" w:rsidRPr="00990FD6">
        <w:rPr>
          <w:szCs w:val="20"/>
        </w:rPr>
        <w:t xml:space="preserve">REGIME DE </w:t>
      </w:r>
      <w:r w:rsidR="008C07AD" w:rsidRPr="00990FD6">
        <w:rPr>
          <w:szCs w:val="20"/>
        </w:rPr>
        <w:t>EXECUÇÃO</w:t>
      </w:r>
      <w:r w:rsidR="0018698C" w:rsidRPr="00990FD6">
        <w:rPr>
          <w:szCs w:val="20"/>
        </w:rPr>
        <w:t xml:space="preserve">, </w:t>
      </w:r>
      <w:r w:rsidR="00DA14FA" w:rsidRPr="00990FD6">
        <w:rPr>
          <w:szCs w:val="20"/>
        </w:rPr>
        <w:t>VALOR</w:t>
      </w:r>
      <w:r w:rsidR="00BB23E2" w:rsidRPr="00990FD6">
        <w:rPr>
          <w:szCs w:val="20"/>
        </w:rPr>
        <w:t xml:space="preserve"> </w:t>
      </w:r>
      <w:r w:rsidR="00EC742C" w:rsidRPr="00990FD6">
        <w:rPr>
          <w:szCs w:val="20"/>
        </w:rPr>
        <w:t xml:space="preserve">ESTIMADO E </w:t>
      </w:r>
      <w:r w:rsidR="003121D7" w:rsidRPr="00990FD6">
        <w:rPr>
          <w:szCs w:val="20"/>
        </w:rPr>
        <w:t>CRITÉRIO DE JULGAMENTO</w:t>
      </w:r>
      <w:bookmarkEnd w:id="4"/>
      <w:r w:rsidR="008C07AD" w:rsidRPr="00990FD6">
        <w:rPr>
          <w:szCs w:val="20"/>
        </w:rPr>
        <w:t>.</w:t>
      </w:r>
      <w:bookmarkEnd w:id="5"/>
    </w:p>
    <w:p w14:paraId="2DD12FDC" w14:textId="77777777" w:rsidR="00127C1D" w:rsidRPr="00990FD6" w:rsidRDefault="00127C1D" w:rsidP="00127C1D">
      <w:pPr>
        <w:rPr>
          <w:szCs w:val="20"/>
        </w:rPr>
      </w:pPr>
    </w:p>
    <w:p w14:paraId="4D25CA63" w14:textId="77777777" w:rsidR="00127C1D" w:rsidRPr="004B33CD" w:rsidRDefault="00127C1D" w:rsidP="005F2AD3">
      <w:pPr>
        <w:pStyle w:val="Ttulo2"/>
        <w:ind w:left="851" w:hanging="851"/>
        <w:rPr>
          <w:szCs w:val="20"/>
        </w:rPr>
      </w:pPr>
      <w:r w:rsidRPr="004B33CD">
        <w:rPr>
          <w:szCs w:val="20"/>
        </w:rPr>
        <w:t xml:space="preserve">Forma de </w:t>
      </w:r>
      <w:r w:rsidRPr="00FD2033">
        <w:rPr>
          <w:b/>
          <w:bCs/>
          <w:szCs w:val="20"/>
        </w:rPr>
        <w:t>Realização</w:t>
      </w:r>
      <w:r w:rsidRPr="004B33CD">
        <w:rPr>
          <w:szCs w:val="20"/>
        </w:rPr>
        <w:t>: Lei das Estatais – Forma Eletrônica</w:t>
      </w:r>
      <w:r w:rsidR="00C43F7A" w:rsidRPr="004B33CD">
        <w:rPr>
          <w:szCs w:val="20"/>
        </w:rPr>
        <w:t>.</w:t>
      </w:r>
    </w:p>
    <w:p w14:paraId="1A6DC40A" w14:textId="77777777" w:rsidR="003222D5" w:rsidRPr="004B33CD" w:rsidRDefault="003222D5" w:rsidP="003222D5">
      <w:pPr>
        <w:rPr>
          <w:szCs w:val="20"/>
        </w:rPr>
      </w:pPr>
    </w:p>
    <w:p w14:paraId="00066504" w14:textId="2AB25A0C" w:rsidR="003222D5" w:rsidRPr="00FD2033" w:rsidRDefault="003222D5" w:rsidP="00FD2033">
      <w:pPr>
        <w:pStyle w:val="Ttulo2"/>
        <w:ind w:left="851" w:hanging="851"/>
        <w:rPr>
          <w:szCs w:val="20"/>
        </w:rPr>
      </w:pPr>
      <w:r w:rsidRPr="004B33CD">
        <w:rPr>
          <w:szCs w:val="20"/>
        </w:rPr>
        <w:t xml:space="preserve">Modo de </w:t>
      </w:r>
      <w:r w:rsidRPr="00FD2033">
        <w:rPr>
          <w:b/>
          <w:bCs/>
          <w:szCs w:val="20"/>
        </w:rPr>
        <w:t>Disputa</w:t>
      </w:r>
      <w:r w:rsidRPr="004B33CD">
        <w:rPr>
          <w:szCs w:val="20"/>
        </w:rPr>
        <w:t>: Aberto.</w:t>
      </w:r>
      <w:r w:rsidR="00FD2033" w:rsidRPr="00FD2033">
        <w:rPr>
          <w:szCs w:val="20"/>
        </w:rPr>
        <w:t xml:space="preserve"> Valor mínimo a ser ofertado entre os lances é de </w:t>
      </w:r>
      <w:r w:rsidR="00FD2033">
        <w:rPr>
          <w:szCs w:val="20"/>
        </w:rPr>
        <w:t>,R$ 10.000,00</w:t>
      </w:r>
      <w:r w:rsidR="00FD2033" w:rsidRPr="00FD2033">
        <w:rPr>
          <w:szCs w:val="20"/>
        </w:rPr>
        <w:t>.</w:t>
      </w:r>
    </w:p>
    <w:p w14:paraId="64AD21B9" w14:textId="77777777" w:rsidR="00C43F7A" w:rsidRPr="004B33CD" w:rsidRDefault="00C43F7A" w:rsidP="00C43F7A">
      <w:pPr>
        <w:rPr>
          <w:szCs w:val="20"/>
        </w:rPr>
      </w:pPr>
    </w:p>
    <w:p w14:paraId="60F39451" w14:textId="77777777" w:rsidR="00C63D31" w:rsidRPr="004B33CD" w:rsidRDefault="009371C8" w:rsidP="005F2AD3">
      <w:pPr>
        <w:pStyle w:val="Ttulo2"/>
        <w:ind w:left="851" w:hanging="851"/>
        <w:rPr>
          <w:szCs w:val="20"/>
        </w:rPr>
      </w:pPr>
      <w:r w:rsidRPr="004B33CD">
        <w:rPr>
          <w:szCs w:val="20"/>
        </w:rPr>
        <w:t>Regime</w:t>
      </w:r>
      <w:r w:rsidRPr="004B33CD">
        <w:rPr>
          <w:b/>
          <w:szCs w:val="20"/>
        </w:rPr>
        <w:t xml:space="preserve"> de Execução</w:t>
      </w:r>
      <w:r w:rsidRPr="004B33CD">
        <w:rPr>
          <w:szCs w:val="20"/>
        </w:rPr>
        <w:t>: Empreitada por Preço Unitário</w:t>
      </w:r>
    </w:p>
    <w:p w14:paraId="55430797" w14:textId="77777777" w:rsidR="00C43F7A" w:rsidRPr="004B33CD" w:rsidRDefault="00C43F7A" w:rsidP="00C43F7A">
      <w:pPr>
        <w:rPr>
          <w:szCs w:val="20"/>
        </w:rPr>
      </w:pPr>
    </w:p>
    <w:p w14:paraId="078707B9" w14:textId="77777777" w:rsidR="006D497B" w:rsidRPr="004B33CD" w:rsidRDefault="00BB23E2" w:rsidP="005F2AD3">
      <w:pPr>
        <w:pStyle w:val="Ttulo2"/>
        <w:ind w:left="851" w:hanging="851"/>
        <w:rPr>
          <w:szCs w:val="20"/>
        </w:rPr>
      </w:pPr>
      <w:r w:rsidRPr="004B33CD">
        <w:rPr>
          <w:szCs w:val="20"/>
        </w:rPr>
        <w:t>Valor</w:t>
      </w:r>
      <w:r w:rsidRPr="004B33CD">
        <w:rPr>
          <w:b/>
          <w:szCs w:val="20"/>
        </w:rPr>
        <w:t xml:space="preserve"> </w:t>
      </w:r>
      <w:r w:rsidR="00E53321" w:rsidRPr="004B33CD">
        <w:rPr>
          <w:b/>
          <w:szCs w:val="20"/>
        </w:rPr>
        <w:t>estimado</w:t>
      </w:r>
      <w:r w:rsidR="00E53321" w:rsidRPr="004B33CD">
        <w:rPr>
          <w:szCs w:val="20"/>
        </w:rPr>
        <w:t xml:space="preserve">: </w:t>
      </w:r>
      <w:r w:rsidR="005F2AD3" w:rsidRPr="004B33CD">
        <w:rPr>
          <w:szCs w:val="20"/>
        </w:rPr>
        <w:t>Público</w:t>
      </w:r>
      <w:r w:rsidR="00E53321" w:rsidRPr="004B33CD">
        <w:rPr>
          <w:szCs w:val="20"/>
        </w:rPr>
        <w:t>.</w:t>
      </w:r>
    </w:p>
    <w:p w14:paraId="58320FA4" w14:textId="77777777" w:rsidR="005F2AD3" w:rsidRPr="004B33CD" w:rsidRDefault="005F2AD3" w:rsidP="006D497B">
      <w:pPr>
        <w:rPr>
          <w:szCs w:val="20"/>
        </w:rPr>
      </w:pPr>
    </w:p>
    <w:p w14:paraId="138EFC85" w14:textId="77777777" w:rsidR="00EB6684" w:rsidRPr="004B33CD" w:rsidRDefault="00E53321" w:rsidP="00AC7642">
      <w:pPr>
        <w:pStyle w:val="Ttulo2"/>
        <w:ind w:left="851" w:hanging="851"/>
        <w:rPr>
          <w:rFonts w:eastAsia="Times New Roman"/>
          <w:bCs/>
          <w:szCs w:val="20"/>
        </w:rPr>
      </w:pPr>
      <w:r w:rsidRPr="004B33CD">
        <w:rPr>
          <w:szCs w:val="20"/>
        </w:rPr>
        <w:t>Critério</w:t>
      </w:r>
      <w:r w:rsidRPr="004B33CD">
        <w:rPr>
          <w:b/>
          <w:szCs w:val="20"/>
        </w:rPr>
        <w:t xml:space="preserve"> de Julgamento</w:t>
      </w:r>
      <w:r w:rsidRPr="004B33CD">
        <w:rPr>
          <w:szCs w:val="20"/>
        </w:rPr>
        <w:t>: Menor Preço.</w:t>
      </w:r>
    </w:p>
    <w:p w14:paraId="521A5C9E" w14:textId="77777777" w:rsidR="00AC7642" w:rsidRPr="004B33CD" w:rsidRDefault="00AC7642" w:rsidP="00AC7642">
      <w:pPr>
        <w:rPr>
          <w:szCs w:val="20"/>
          <w:lang w:eastAsia="pt-BR"/>
        </w:rPr>
      </w:pPr>
    </w:p>
    <w:p w14:paraId="585FE959" w14:textId="77777777" w:rsidR="00F03901" w:rsidRPr="004B33CD" w:rsidRDefault="00F03901" w:rsidP="00AC7642">
      <w:pPr>
        <w:pStyle w:val="Ttulo1"/>
        <w:ind w:left="851" w:hanging="851"/>
        <w:rPr>
          <w:szCs w:val="20"/>
        </w:rPr>
      </w:pPr>
      <w:bookmarkStart w:id="6" w:name="_Toc88576860"/>
      <w:r w:rsidRPr="004B33CD">
        <w:rPr>
          <w:szCs w:val="20"/>
        </w:rPr>
        <w:t>LOCALIZAÇÃO DO</w:t>
      </w:r>
      <w:r w:rsidR="00FD52E4" w:rsidRPr="004B33CD">
        <w:rPr>
          <w:szCs w:val="20"/>
        </w:rPr>
        <w:t xml:space="preserve"> OBJETO</w:t>
      </w:r>
      <w:bookmarkEnd w:id="6"/>
    </w:p>
    <w:p w14:paraId="7287CDE6" w14:textId="77777777" w:rsidR="00F03901" w:rsidRPr="00580877" w:rsidRDefault="00F03901" w:rsidP="00F03901">
      <w:pPr>
        <w:rPr>
          <w:szCs w:val="20"/>
        </w:rPr>
      </w:pPr>
    </w:p>
    <w:p w14:paraId="5EF2F733" w14:textId="6A54BCEA" w:rsidR="00AC7642" w:rsidRPr="00580877" w:rsidRDefault="009D539B" w:rsidP="00AC7642">
      <w:pPr>
        <w:pStyle w:val="Ttulo2"/>
        <w:ind w:left="851" w:hanging="851"/>
        <w:rPr>
          <w:szCs w:val="20"/>
        </w:rPr>
      </w:pPr>
      <w:r w:rsidRPr="00580877">
        <w:rPr>
          <w:szCs w:val="20"/>
        </w:rPr>
        <w:t xml:space="preserve">Os serviços serão executados </w:t>
      </w:r>
      <w:r w:rsidR="00395DBA" w:rsidRPr="00580877">
        <w:rPr>
          <w:szCs w:val="20"/>
        </w:rPr>
        <w:t>no açude Três Barras, localizado no povoado Três Barras, município de Graccho Cardoso, distante da capital Aracaju aproximadamente 122km.</w:t>
      </w:r>
    </w:p>
    <w:p w14:paraId="2A02491A" w14:textId="77777777" w:rsidR="00AC7642" w:rsidRPr="00990FD6" w:rsidRDefault="00AC7642" w:rsidP="00AC7642">
      <w:pPr>
        <w:pStyle w:val="Ttulo2"/>
        <w:numPr>
          <w:ilvl w:val="0"/>
          <w:numId w:val="0"/>
        </w:numPr>
        <w:ind w:left="851"/>
        <w:rPr>
          <w:szCs w:val="20"/>
        </w:rPr>
      </w:pPr>
    </w:p>
    <w:p w14:paraId="42E5FC9B" w14:textId="5E55783E" w:rsidR="00990E92" w:rsidRPr="00990FD6" w:rsidRDefault="00580877" w:rsidP="00DB1BF7">
      <w:pPr>
        <w:rPr>
          <w:color w:val="0070C0"/>
          <w:szCs w:val="20"/>
        </w:rPr>
      </w:pPr>
      <w:r>
        <w:rPr>
          <w:noProof/>
          <w:color w:val="0070C0"/>
          <w:szCs w:val="20"/>
        </w:rPr>
        <w:lastRenderedPageBreak/>
        <w:drawing>
          <wp:inline distT="0" distB="0" distL="0" distR="0" wp14:anchorId="0FF2BC4A" wp14:editId="165B31BA">
            <wp:extent cx="5895975" cy="3708203"/>
            <wp:effectExtent l="0" t="0" r="0" b="698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054" cy="3737812"/>
                    </a:xfrm>
                    <a:prstGeom prst="rect">
                      <a:avLst/>
                    </a:prstGeom>
                  </pic:spPr>
                </pic:pic>
              </a:graphicData>
            </a:graphic>
          </wp:inline>
        </w:drawing>
      </w:r>
    </w:p>
    <w:p w14:paraId="0C189536" w14:textId="3F3B4011" w:rsidR="00D13689" w:rsidRPr="00990FD6" w:rsidRDefault="00D13689" w:rsidP="00D13689">
      <w:pPr>
        <w:ind w:left="851"/>
        <w:rPr>
          <w:color w:val="0070C0"/>
          <w:szCs w:val="20"/>
        </w:rPr>
      </w:pPr>
    </w:p>
    <w:p w14:paraId="2620F65C" w14:textId="77777777" w:rsidR="008802D6" w:rsidRPr="00990FD6" w:rsidRDefault="008802D6" w:rsidP="00CF5060">
      <w:pPr>
        <w:rPr>
          <w:szCs w:val="20"/>
        </w:rPr>
      </w:pPr>
    </w:p>
    <w:p w14:paraId="5997F4AC" w14:textId="77777777" w:rsidR="009D47C3" w:rsidRPr="00990FD6" w:rsidRDefault="009D47C3" w:rsidP="00F94579">
      <w:pPr>
        <w:pStyle w:val="Ttulo1"/>
        <w:ind w:left="851" w:hanging="851"/>
        <w:rPr>
          <w:szCs w:val="20"/>
        </w:rPr>
      </w:pPr>
      <w:bookmarkStart w:id="7" w:name="_Toc88576861"/>
      <w:r w:rsidRPr="00990FD6">
        <w:rPr>
          <w:szCs w:val="20"/>
        </w:rPr>
        <w:t>DESCRIÇÃO DOS SERVIÇOS</w:t>
      </w:r>
      <w:bookmarkEnd w:id="7"/>
    </w:p>
    <w:p w14:paraId="35924EBD" w14:textId="77777777" w:rsidR="003C7BB6" w:rsidRPr="00990FD6" w:rsidRDefault="003C7BB6" w:rsidP="003C7BB6">
      <w:pPr>
        <w:rPr>
          <w:szCs w:val="20"/>
        </w:rPr>
      </w:pPr>
    </w:p>
    <w:p w14:paraId="32E27DD7" w14:textId="77777777" w:rsidR="004C4DBF" w:rsidRPr="00990FD6" w:rsidRDefault="004C4DBF" w:rsidP="003C7BB6">
      <w:pPr>
        <w:rPr>
          <w:szCs w:val="20"/>
        </w:rPr>
      </w:pPr>
    </w:p>
    <w:p w14:paraId="360279D2" w14:textId="6D4E5F20" w:rsidR="00DB1BF7" w:rsidRPr="00990FD6" w:rsidRDefault="00DB1BF7" w:rsidP="00F94579">
      <w:pPr>
        <w:pStyle w:val="Ttulo2"/>
        <w:ind w:left="851" w:hanging="851"/>
        <w:rPr>
          <w:szCs w:val="20"/>
        </w:rPr>
      </w:pPr>
      <w:r w:rsidRPr="00990FD6">
        <w:rPr>
          <w:szCs w:val="20"/>
        </w:rPr>
        <w:t>As obras e serviços de engenharia objeto desta licitação encontram-se descritos e caracterizados no Projeto Básico, Desenhos e Especificações Técnicas e quantificados na Planilha de Custos do Valor do Orçamento de Referência, que integram este Termo de Referência (</w:t>
      </w:r>
      <w:r w:rsidR="009B0C4F">
        <w:rPr>
          <w:szCs w:val="20"/>
        </w:rPr>
        <w:fldChar w:fldCharType="begin"/>
      </w:r>
      <w:r w:rsidR="009B0C4F">
        <w:rPr>
          <w:szCs w:val="20"/>
        </w:rPr>
        <w:instrText xml:space="preserve"> REF _Ref450205759 \h </w:instrText>
      </w:r>
      <w:r w:rsidR="009B0C4F">
        <w:rPr>
          <w:szCs w:val="20"/>
        </w:rPr>
      </w:r>
      <w:r w:rsidR="009B0C4F">
        <w:rPr>
          <w:szCs w:val="20"/>
        </w:rPr>
        <w:fldChar w:fldCharType="separate"/>
      </w:r>
      <w:r w:rsidR="008579EF" w:rsidRPr="00990FD6">
        <w:rPr>
          <w:szCs w:val="20"/>
        </w:rPr>
        <w:t xml:space="preserve">Anexo </w:t>
      </w:r>
      <w:r w:rsidR="008579EF">
        <w:rPr>
          <w:noProof/>
          <w:szCs w:val="20"/>
        </w:rPr>
        <w:t>V</w:t>
      </w:r>
      <w:r w:rsidR="009B0C4F">
        <w:rPr>
          <w:szCs w:val="20"/>
        </w:rPr>
        <w:fldChar w:fldCharType="end"/>
      </w:r>
      <w:r w:rsidR="009B0C4F">
        <w:rPr>
          <w:szCs w:val="20"/>
        </w:rPr>
        <w:t xml:space="preserve"> e </w:t>
      </w:r>
      <w:r w:rsidR="009B0C4F">
        <w:rPr>
          <w:szCs w:val="20"/>
        </w:rPr>
        <w:fldChar w:fldCharType="begin"/>
      </w:r>
      <w:r w:rsidR="009B0C4F">
        <w:rPr>
          <w:szCs w:val="20"/>
        </w:rPr>
        <w:instrText xml:space="preserve"> REF _Ref78987220 \h </w:instrText>
      </w:r>
      <w:r w:rsidR="009B0C4F">
        <w:rPr>
          <w:szCs w:val="20"/>
        </w:rPr>
      </w:r>
      <w:r w:rsidR="009B0C4F">
        <w:rPr>
          <w:szCs w:val="20"/>
        </w:rPr>
        <w:fldChar w:fldCharType="separate"/>
      </w:r>
      <w:r w:rsidR="008579EF" w:rsidRPr="00990FD6">
        <w:rPr>
          <w:szCs w:val="20"/>
        </w:rPr>
        <w:t xml:space="preserve">Anexo </w:t>
      </w:r>
      <w:r w:rsidR="008579EF">
        <w:rPr>
          <w:noProof/>
          <w:szCs w:val="20"/>
        </w:rPr>
        <w:t>III</w:t>
      </w:r>
      <w:r w:rsidR="009B0C4F">
        <w:rPr>
          <w:szCs w:val="20"/>
        </w:rPr>
        <w:fldChar w:fldCharType="end"/>
      </w:r>
      <w:r w:rsidRPr="00990FD6">
        <w:rPr>
          <w:szCs w:val="20"/>
        </w:rPr>
        <w:t>).</w:t>
      </w:r>
    </w:p>
    <w:p w14:paraId="18084987" w14:textId="77777777" w:rsidR="009D47C3" w:rsidRPr="00990FD6" w:rsidRDefault="009D47C3" w:rsidP="009D47C3">
      <w:pPr>
        <w:rPr>
          <w:szCs w:val="20"/>
        </w:rPr>
      </w:pPr>
    </w:p>
    <w:p w14:paraId="10F98A86" w14:textId="77777777" w:rsidR="00D66529" w:rsidRPr="00990FD6" w:rsidRDefault="009D539B" w:rsidP="00F94579">
      <w:pPr>
        <w:pStyle w:val="Ttulo2"/>
        <w:ind w:left="851" w:hanging="851"/>
        <w:rPr>
          <w:szCs w:val="20"/>
        </w:rPr>
      </w:pPr>
      <w:r w:rsidRPr="00990FD6">
        <w:rPr>
          <w:szCs w:val="20"/>
        </w:rPr>
        <w:t xml:space="preserve">O objeto do presente certame licitatório compreende basicamente </w:t>
      </w:r>
      <w:r w:rsidR="00D66529" w:rsidRPr="00990FD6">
        <w:rPr>
          <w:szCs w:val="20"/>
        </w:rPr>
        <w:t>os seguintes serviços:</w:t>
      </w:r>
    </w:p>
    <w:p w14:paraId="5043FF49" w14:textId="77777777" w:rsidR="00EA4264" w:rsidRPr="00990FD6" w:rsidRDefault="00EA4264" w:rsidP="00DB1BF7">
      <w:pPr>
        <w:rPr>
          <w:szCs w:val="20"/>
        </w:rPr>
      </w:pPr>
    </w:p>
    <w:p w14:paraId="229C4535" w14:textId="77777777" w:rsidR="00580877" w:rsidRPr="00BA1578" w:rsidRDefault="00580877" w:rsidP="00FF571C">
      <w:pPr>
        <w:pStyle w:val="PargrafodaLista"/>
        <w:numPr>
          <w:ilvl w:val="0"/>
          <w:numId w:val="36"/>
        </w:numPr>
        <w:rPr>
          <w:szCs w:val="20"/>
        </w:rPr>
      </w:pPr>
      <w:r w:rsidRPr="00BA1578">
        <w:rPr>
          <w:szCs w:val="20"/>
        </w:rPr>
        <w:t>Administração local</w:t>
      </w:r>
    </w:p>
    <w:p w14:paraId="5BA56DBB" w14:textId="4D2514D0" w:rsidR="00DB1BF7" w:rsidRPr="00BA1578" w:rsidRDefault="00DB1BF7" w:rsidP="00FF571C">
      <w:pPr>
        <w:pStyle w:val="PargrafodaLista"/>
        <w:numPr>
          <w:ilvl w:val="0"/>
          <w:numId w:val="36"/>
        </w:numPr>
        <w:rPr>
          <w:szCs w:val="20"/>
        </w:rPr>
      </w:pPr>
      <w:r w:rsidRPr="00BA1578">
        <w:rPr>
          <w:szCs w:val="20"/>
        </w:rPr>
        <w:t>Mobilização e desmobilização;</w:t>
      </w:r>
    </w:p>
    <w:p w14:paraId="746F9372" w14:textId="2594AC87" w:rsidR="00DB1BF7" w:rsidRPr="00BA1578" w:rsidRDefault="00580877" w:rsidP="00FF571C">
      <w:pPr>
        <w:pStyle w:val="PargrafodaLista"/>
        <w:numPr>
          <w:ilvl w:val="0"/>
          <w:numId w:val="36"/>
        </w:numPr>
        <w:rPr>
          <w:szCs w:val="20"/>
        </w:rPr>
      </w:pPr>
      <w:r w:rsidRPr="00BA1578">
        <w:rPr>
          <w:szCs w:val="20"/>
        </w:rPr>
        <w:t>Placa de obra</w:t>
      </w:r>
      <w:r w:rsidR="00DB1BF7" w:rsidRPr="00BA1578">
        <w:rPr>
          <w:szCs w:val="20"/>
        </w:rPr>
        <w:t>;</w:t>
      </w:r>
    </w:p>
    <w:p w14:paraId="7778678F" w14:textId="6EF97A47" w:rsidR="00DB1BF7" w:rsidRPr="00BA1578" w:rsidRDefault="00580877" w:rsidP="00FF571C">
      <w:pPr>
        <w:pStyle w:val="PargrafodaLista"/>
        <w:numPr>
          <w:ilvl w:val="0"/>
          <w:numId w:val="36"/>
        </w:numPr>
        <w:rPr>
          <w:szCs w:val="20"/>
        </w:rPr>
      </w:pPr>
      <w:r w:rsidRPr="00BA1578">
        <w:rPr>
          <w:szCs w:val="20"/>
        </w:rPr>
        <w:t>Serviços Preliminares</w:t>
      </w:r>
      <w:r w:rsidR="00DB1BF7" w:rsidRPr="00BA1578">
        <w:rPr>
          <w:szCs w:val="20"/>
        </w:rPr>
        <w:t>;</w:t>
      </w:r>
    </w:p>
    <w:p w14:paraId="6129CF8F" w14:textId="22CCAE63" w:rsidR="00DB1BF7" w:rsidRPr="00BA1578" w:rsidRDefault="00580877" w:rsidP="00FF571C">
      <w:pPr>
        <w:pStyle w:val="PargrafodaLista"/>
        <w:numPr>
          <w:ilvl w:val="0"/>
          <w:numId w:val="36"/>
        </w:numPr>
        <w:rPr>
          <w:szCs w:val="20"/>
        </w:rPr>
      </w:pPr>
      <w:r w:rsidRPr="00BA1578">
        <w:rPr>
          <w:szCs w:val="20"/>
        </w:rPr>
        <w:t>Pavimentação</w:t>
      </w:r>
      <w:r w:rsidR="00DB1BF7" w:rsidRPr="00BA1578">
        <w:rPr>
          <w:szCs w:val="20"/>
        </w:rPr>
        <w:t>;</w:t>
      </w:r>
    </w:p>
    <w:p w14:paraId="05F542A6" w14:textId="77777777" w:rsidR="005637C5" w:rsidRPr="00BA1578" w:rsidRDefault="005637C5" w:rsidP="00FF571C">
      <w:pPr>
        <w:pStyle w:val="PargrafodaLista"/>
        <w:numPr>
          <w:ilvl w:val="0"/>
          <w:numId w:val="36"/>
        </w:numPr>
        <w:rPr>
          <w:szCs w:val="20"/>
        </w:rPr>
      </w:pPr>
      <w:r w:rsidRPr="00BA1578">
        <w:rPr>
          <w:szCs w:val="20"/>
        </w:rPr>
        <w:t>Paisagismo;</w:t>
      </w:r>
    </w:p>
    <w:p w14:paraId="01F21664" w14:textId="77777777" w:rsidR="005637C5" w:rsidRPr="00BA1578" w:rsidRDefault="005637C5" w:rsidP="00FF571C">
      <w:pPr>
        <w:pStyle w:val="PargrafodaLista"/>
        <w:numPr>
          <w:ilvl w:val="0"/>
          <w:numId w:val="36"/>
        </w:numPr>
        <w:rPr>
          <w:szCs w:val="20"/>
        </w:rPr>
      </w:pPr>
      <w:r w:rsidRPr="00BA1578">
        <w:rPr>
          <w:szCs w:val="20"/>
        </w:rPr>
        <w:t>Acessórios e equipamentos;</w:t>
      </w:r>
    </w:p>
    <w:p w14:paraId="032E1866" w14:textId="77777777" w:rsidR="005637C5" w:rsidRPr="00BA1578" w:rsidRDefault="005637C5" w:rsidP="00FF571C">
      <w:pPr>
        <w:pStyle w:val="PargrafodaLista"/>
        <w:numPr>
          <w:ilvl w:val="0"/>
          <w:numId w:val="36"/>
        </w:numPr>
        <w:rPr>
          <w:szCs w:val="20"/>
        </w:rPr>
      </w:pPr>
      <w:r w:rsidRPr="00BA1578">
        <w:rPr>
          <w:szCs w:val="20"/>
        </w:rPr>
        <w:t>Instalações elétricas;</w:t>
      </w:r>
    </w:p>
    <w:p w14:paraId="12A393FC" w14:textId="5E847F80" w:rsidR="005637C5" w:rsidRPr="00BA1578" w:rsidRDefault="005637C5" w:rsidP="00FF571C">
      <w:pPr>
        <w:pStyle w:val="PargrafodaLista"/>
        <w:numPr>
          <w:ilvl w:val="0"/>
          <w:numId w:val="36"/>
        </w:numPr>
        <w:rPr>
          <w:szCs w:val="20"/>
        </w:rPr>
      </w:pPr>
      <w:r w:rsidRPr="00BA1578">
        <w:rPr>
          <w:szCs w:val="20"/>
        </w:rPr>
        <w:t>Esquadrias;</w:t>
      </w:r>
    </w:p>
    <w:p w14:paraId="42470343" w14:textId="16D40304" w:rsidR="005637C5" w:rsidRPr="00BA1578" w:rsidRDefault="005637C5" w:rsidP="00FF571C">
      <w:pPr>
        <w:pStyle w:val="PargrafodaLista"/>
        <w:numPr>
          <w:ilvl w:val="0"/>
          <w:numId w:val="36"/>
        </w:numPr>
        <w:rPr>
          <w:szCs w:val="20"/>
        </w:rPr>
      </w:pPr>
      <w:r w:rsidRPr="00BA1578">
        <w:rPr>
          <w:szCs w:val="20"/>
        </w:rPr>
        <w:t>Instalações Hidrossanitárias;</w:t>
      </w:r>
    </w:p>
    <w:p w14:paraId="1C0CDC32" w14:textId="1C1C438B" w:rsidR="005637C5" w:rsidRPr="00BA1578" w:rsidRDefault="005637C5" w:rsidP="00FF571C">
      <w:pPr>
        <w:pStyle w:val="PargrafodaLista"/>
        <w:numPr>
          <w:ilvl w:val="0"/>
          <w:numId w:val="36"/>
        </w:numPr>
        <w:rPr>
          <w:szCs w:val="20"/>
        </w:rPr>
      </w:pPr>
      <w:r w:rsidRPr="00BA1578">
        <w:rPr>
          <w:szCs w:val="20"/>
        </w:rPr>
        <w:t>Pintura;</w:t>
      </w:r>
    </w:p>
    <w:p w14:paraId="34F641BC" w14:textId="0357F082" w:rsidR="005637C5" w:rsidRPr="00BA1578" w:rsidRDefault="005637C5" w:rsidP="00FF571C">
      <w:pPr>
        <w:pStyle w:val="PargrafodaLista"/>
        <w:numPr>
          <w:ilvl w:val="0"/>
          <w:numId w:val="36"/>
        </w:numPr>
        <w:rPr>
          <w:szCs w:val="20"/>
        </w:rPr>
      </w:pPr>
      <w:r w:rsidRPr="00BA1578">
        <w:rPr>
          <w:szCs w:val="20"/>
        </w:rPr>
        <w:t>Fundação;</w:t>
      </w:r>
    </w:p>
    <w:p w14:paraId="3A2B15F8" w14:textId="5FB269DD" w:rsidR="005637C5" w:rsidRPr="00BA1578" w:rsidRDefault="005637C5" w:rsidP="00FF571C">
      <w:pPr>
        <w:pStyle w:val="PargrafodaLista"/>
        <w:numPr>
          <w:ilvl w:val="0"/>
          <w:numId w:val="36"/>
        </w:numPr>
        <w:rPr>
          <w:szCs w:val="20"/>
        </w:rPr>
      </w:pPr>
      <w:r w:rsidRPr="00BA1578">
        <w:rPr>
          <w:szCs w:val="20"/>
        </w:rPr>
        <w:t>Alvenaria;</w:t>
      </w:r>
    </w:p>
    <w:p w14:paraId="7CB11B32" w14:textId="5A943DCB" w:rsidR="005637C5" w:rsidRPr="00BA1578" w:rsidRDefault="005637C5" w:rsidP="00FF571C">
      <w:pPr>
        <w:pStyle w:val="PargrafodaLista"/>
        <w:numPr>
          <w:ilvl w:val="0"/>
          <w:numId w:val="36"/>
        </w:numPr>
        <w:rPr>
          <w:szCs w:val="20"/>
        </w:rPr>
      </w:pPr>
      <w:r w:rsidRPr="00BA1578">
        <w:rPr>
          <w:szCs w:val="20"/>
        </w:rPr>
        <w:t>Estruturas;</w:t>
      </w:r>
    </w:p>
    <w:p w14:paraId="03CEAADD" w14:textId="04136DEA" w:rsidR="005637C5" w:rsidRPr="00BA1578" w:rsidRDefault="005637C5" w:rsidP="00FF571C">
      <w:pPr>
        <w:pStyle w:val="PargrafodaLista"/>
        <w:numPr>
          <w:ilvl w:val="0"/>
          <w:numId w:val="36"/>
        </w:numPr>
        <w:rPr>
          <w:szCs w:val="20"/>
        </w:rPr>
      </w:pPr>
      <w:r w:rsidRPr="00BA1578">
        <w:rPr>
          <w:szCs w:val="20"/>
        </w:rPr>
        <w:t>Revestimento;</w:t>
      </w:r>
    </w:p>
    <w:p w14:paraId="3F9B6776" w14:textId="77777777" w:rsidR="005637C5" w:rsidRPr="00BA1578" w:rsidRDefault="005637C5" w:rsidP="005637C5">
      <w:pPr>
        <w:pStyle w:val="PargrafodaLista"/>
        <w:numPr>
          <w:ilvl w:val="0"/>
          <w:numId w:val="36"/>
        </w:numPr>
        <w:rPr>
          <w:szCs w:val="20"/>
        </w:rPr>
      </w:pPr>
      <w:r w:rsidRPr="00BA1578">
        <w:rPr>
          <w:szCs w:val="20"/>
        </w:rPr>
        <w:t>Cobertura;</w:t>
      </w:r>
    </w:p>
    <w:p w14:paraId="7824815C" w14:textId="77777777" w:rsidR="005637C5" w:rsidRPr="00BA1578" w:rsidRDefault="005637C5" w:rsidP="005637C5">
      <w:pPr>
        <w:pStyle w:val="PargrafodaLista"/>
        <w:numPr>
          <w:ilvl w:val="0"/>
          <w:numId w:val="36"/>
        </w:numPr>
        <w:rPr>
          <w:szCs w:val="20"/>
        </w:rPr>
      </w:pPr>
      <w:r w:rsidRPr="00BA1578">
        <w:rPr>
          <w:szCs w:val="20"/>
        </w:rPr>
        <w:t>Louças e Metais sanitários;</w:t>
      </w:r>
    </w:p>
    <w:p w14:paraId="177F8C84" w14:textId="77777777" w:rsidR="005637C5" w:rsidRPr="00BA1578" w:rsidRDefault="005637C5" w:rsidP="005637C5">
      <w:pPr>
        <w:pStyle w:val="PargrafodaLista"/>
        <w:numPr>
          <w:ilvl w:val="0"/>
          <w:numId w:val="36"/>
        </w:numPr>
        <w:rPr>
          <w:szCs w:val="20"/>
        </w:rPr>
      </w:pPr>
      <w:r w:rsidRPr="00BA1578">
        <w:rPr>
          <w:szCs w:val="20"/>
        </w:rPr>
        <w:t>Esculturas;</w:t>
      </w:r>
    </w:p>
    <w:p w14:paraId="5D1DE982" w14:textId="41971B18" w:rsidR="00DB1BF7" w:rsidRPr="00BA1578" w:rsidRDefault="005637C5" w:rsidP="005637C5">
      <w:pPr>
        <w:pStyle w:val="PargrafodaLista"/>
        <w:numPr>
          <w:ilvl w:val="0"/>
          <w:numId w:val="36"/>
        </w:numPr>
        <w:rPr>
          <w:szCs w:val="20"/>
        </w:rPr>
      </w:pPr>
      <w:r w:rsidRPr="00BA1578">
        <w:rPr>
          <w:szCs w:val="20"/>
        </w:rPr>
        <w:lastRenderedPageBreak/>
        <w:t>Serviços Finais</w:t>
      </w:r>
      <w:r w:rsidR="00DB1BF7" w:rsidRPr="00BA1578">
        <w:rPr>
          <w:szCs w:val="20"/>
        </w:rPr>
        <w:t>.</w:t>
      </w:r>
    </w:p>
    <w:p w14:paraId="5F940574" w14:textId="77777777" w:rsidR="002A2F86" w:rsidRPr="00990FD6" w:rsidRDefault="002A2F86" w:rsidP="009D47C3">
      <w:pPr>
        <w:rPr>
          <w:szCs w:val="20"/>
        </w:rPr>
      </w:pPr>
    </w:p>
    <w:p w14:paraId="4CA21C31" w14:textId="77777777" w:rsidR="006E253F" w:rsidRPr="00990FD6" w:rsidRDefault="006E253F" w:rsidP="00536B93">
      <w:pPr>
        <w:pStyle w:val="Ttulo1"/>
        <w:ind w:left="851" w:hanging="851"/>
        <w:rPr>
          <w:szCs w:val="20"/>
        </w:rPr>
      </w:pPr>
      <w:bookmarkStart w:id="8" w:name="_Toc88576862"/>
      <w:r w:rsidRPr="00990FD6">
        <w:rPr>
          <w:szCs w:val="20"/>
        </w:rPr>
        <w:t>CONDIÇÕES DE PARTICIPAÇÃO</w:t>
      </w:r>
      <w:bookmarkEnd w:id="8"/>
    </w:p>
    <w:p w14:paraId="0220509B" w14:textId="77777777" w:rsidR="006E253F" w:rsidRPr="00990FD6" w:rsidRDefault="006E253F" w:rsidP="003B4053">
      <w:pPr>
        <w:rPr>
          <w:szCs w:val="20"/>
        </w:rPr>
      </w:pPr>
    </w:p>
    <w:p w14:paraId="2CC104C1" w14:textId="66CD987B" w:rsidR="00536B93" w:rsidRPr="00990FD6" w:rsidRDefault="00536B93" w:rsidP="00536B93">
      <w:pPr>
        <w:pStyle w:val="Ttulo2"/>
        <w:ind w:left="851" w:hanging="851"/>
        <w:rPr>
          <w:szCs w:val="20"/>
        </w:rPr>
      </w:pPr>
      <w:bookmarkStart w:id="9" w:name="_Ref449450707"/>
      <w:r w:rsidRPr="00990FD6">
        <w:rPr>
          <w:szCs w:val="20"/>
        </w:rPr>
        <w:t xml:space="preserve">Poderão participar da presente licitação empresas do ramo, pertinente e compatível com o objeto desta licitação, nacionais </w:t>
      </w:r>
      <w:r w:rsidRPr="005637C5">
        <w:rPr>
          <w:szCs w:val="20"/>
        </w:rPr>
        <w:t xml:space="preserve">ou estrangeiras, individuais, que atendam </w:t>
      </w:r>
      <w:r w:rsidR="005637C5">
        <w:rPr>
          <w:szCs w:val="20"/>
        </w:rPr>
        <w:t>às</w:t>
      </w:r>
      <w:r w:rsidRPr="00990FD6">
        <w:rPr>
          <w:szCs w:val="20"/>
        </w:rPr>
        <w:t xml:space="preserve"> exigências do TR e seus anexos</w:t>
      </w:r>
      <w:r w:rsidR="00C55F3A" w:rsidRPr="00990FD6">
        <w:rPr>
          <w:szCs w:val="20"/>
        </w:rPr>
        <w:t>.</w:t>
      </w:r>
    </w:p>
    <w:p w14:paraId="03E02DAC" w14:textId="77777777" w:rsidR="00536B93" w:rsidRPr="005637C5" w:rsidRDefault="00536B93" w:rsidP="00D52EFE">
      <w:pPr>
        <w:rPr>
          <w:szCs w:val="20"/>
        </w:rPr>
      </w:pPr>
    </w:p>
    <w:p w14:paraId="4959C585" w14:textId="77777777" w:rsidR="00536B93" w:rsidRPr="00990FD6" w:rsidRDefault="00536B93" w:rsidP="00D52EFE">
      <w:pPr>
        <w:rPr>
          <w:szCs w:val="20"/>
        </w:rPr>
      </w:pPr>
    </w:p>
    <w:p w14:paraId="13FB62AD" w14:textId="77777777" w:rsidR="00503E6A" w:rsidRPr="00990FD6" w:rsidRDefault="00503E6A" w:rsidP="00536B93">
      <w:pPr>
        <w:pStyle w:val="Ttulo2"/>
        <w:ind w:left="851" w:hanging="851"/>
        <w:rPr>
          <w:szCs w:val="20"/>
        </w:rPr>
      </w:pPr>
      <w:bookmarkStart w:id="10" w:name="_Ref441152334"/>
      <w:bookmarkEnd w:id="9"/>
      <w:r w:rsidRPr="00990FD6">
        <w:rPr>
          <w:szCs w:val="20"/>
        </w:rPr>
        <w:t>CONSÓRCIO</w:t>
      </w:r>
    </w:p>
    <w:p w14:paraId="46D89EEC" w14:textId="77777777" w:rsidR="00776394" w:rsidRPr="00990FD6" w:rsidRDefault="00776394" w:rsidP="00776394">
      <w:pPr>
        <w:rPr>
          <w:color w:val="0070C0"/>
          <w:szCs w:val="20"/>
        </w:rPr>
      </w:pPr>
    </w:p>
    <w:p w14:paraId="7F5596E7" w14:textId="77777777" w:rsidR="00776394" w:rsidRPr="00990FD6" w:rsidRDefault="00776394" w:rsidP="00795266">
      <w:pPr>
        <w:pStyle w:val="Ttulo3"/>
        <w:numPr>
          <w:ilvl w:val="2"/>
          <w:numId w:val="40"/>
        </w:numPr>
        <w:rPr>
          <w:color w:val="0070C0"/>
        </w:rPr>
      </w:pPr>
      <w:r w:rsidRPr="00990FD6">
        <w:t>Não será permitida a participação de consórcio</w:t>
      </w:r>
      <w:r w:rsidRPr="00990FD6">
        <w:rPr>
          <w:color w:val="0070C0"/>
        </w:rPr>
        <w:t xml:space="preserve">. </w:t>
      </w:r>
    </w:p>
    <w:p w14:paraId="118B0D96" w14:textId="77777777" w:rsidR="00776394" w:rsidRPr="00990FD6" w:rsidRDefault="00776394" w:rsidP="00776394">
      <w:pPr>
        <w:rPr>
          <w:szCs w:val="20"/>
          <w:lang w:eastAsia="pt-BR"/>
        </w:rPr>
      </w:pPr>
    </w:p>
    <w:p w14:paraId="1E94FC1A" w14:textId="77777777" w:rsidR="00A61E80" w:rsidRPr="00990FD6" w:rsidRDefault="00A61E80" w:rsidP="00DB4CFA">
      <w:pPr>
        <w:pStyle w:val="Ttulo2"/>
        <w:ind w:left="851" w:hanging="851"/>
        <w:rPr>
          <w:szCs w:val="20"/>
        </w:rPr>
      </w:pPr>
      <w:bookmarkStart w:id="11" w:name="_Ref455652949"/>
      <w:r w:rsidRPr="00990FD6">
        <w:rPr>
          <w:szCs w:val="20"/>
        </w:rPr>
        <w:t>SUBCONTRATAÇÃO</w:t>
      </w:r>
      <w:bookmarkEnd w:id="10"/>
      <w:bookmarkEnd w:id="11"/>
    </w:p>
    <w:p w14:paraId="1243587E" w14:textId="77777777" w:rsidR="00DB4CFA" w:rsidRPr="00990FD6" w:rsidRDefault="00DB4CFA" w:rsidP="00DB4CFA">
      <w:pPr>
        <w:rPr>
          <w:szCs w:val="20"/>
          <w:lang w:val="x-none"/>
        </w:rPr>
      </w:pPr>
    </w:p>
    <w:p w14:paraId="6028F805" w14:textId="0C65CE2E" w:rsidR="00DB4CFA" w:rsidRPr="0001493B" w:rsidRDefault="00DB4CFA" w:rsidP="000F727A">
      <w:pPr>
        <w:pStyle w:val="Ttulo3"/>
        <w:numPr>
          <w:ilvl w:val="2"/>
          <w:numId w:val="39"/>
        </w:numPr>
        <w:rPr>
          <w:lang w:val="x-none"/>
        </w:rPr>
      </w:pPr>
      <w:r w:rsidRPr="00990FD6">
        <w:t>Será permitida a subcontratação dos serviços objeto deste TR, com anuência prévia da Codevasf, com exceção d</w:t>
      </w:r>
      <w:r w:rsidR="00874205">
        <w:t>os serviços indicados no item de qualificação técnica (9.1)</w:t>
      </w:r>
      <w:r w:rsidRPr="0001493B">
        <w:rPr>
          <w:color w:val="0070C0"/>
        </w:rPr>
        <w:t xml:space="preserve">. </w:t>
      </w:r>
    </w:p>
    <w:p w14:paraId="4ACA702C" w14:textId="77777777" w:rsidR="002E4D82" w:rsidRPr="00990FD6" w:rsidRDefault="002E4D82" w:rsidP="002E4D82">
      <w:pPr>
        <w:rPr>
          <w:szCs w:val="20"/>
        </w:rPr>
      </w:pPr>
    </w:p>
    <w:p w14:paraId="67804F51" w14:textId="1A99B547" w:rsidR="00DB4CFA" w:rsidRDefault="00DB4CFA" w:rsidP="000F727A">
      <w:pPr>
        <w:pStyle w:val="Ttulo2"/>
        <w:numPr>
          <w:ilvl w:val="1"/>
          <w:numId w:val="39"/>
        </w:numPr>
        <w:tabs>
          <w:tab w:val="left" w:pos="851"/>
        </w:tabs>
        <w:suppressAutoHyphens/>
        <w:ind w:left="851" w:hanging="851"/>
        <w:rPr>
          <w:bCs/>
          <w:szCs w:val="20"/>
        </w:rPr>
      </w:pPr>
      <w:r w:rsidRPr="00400CA4">
        <w:rPr>
          <w:bCs/>
          <w:szCs w:val="20"/>
        </w:rPr>
        <w:t>PARTICIPAÇÃO DE MICROEMPRESA</w:t>
      </w:r>
      <w:r w:rsidR="000D458D" w:rsidRPr="00400CA4">
        <w:rPr>
          <w:bCs/>
          <w:szCs w:val="20"/>
        </w:rPr>
        <w:t>,</w:t>
      </w:r>
      <w:r w:rsidRPr="00400CA4">
        <w:rPr>
          <w:bCs/>
          <w:szCs w:val="20"/>
        </w:rPr>
        <w:t xml:space="preserve"> EMPRESA DE PEQUENO PORTE</w:t>
      </w:r>
    </w:p>
    <w:p w14:paraId="15CC30C6" w14:textId="77777777" w:rsidR="000F727A" w:rsidRPr="000F727A" w:rsidRDefault="000F727A" w:rsidP="000F727A">
      <w:pPr>
        <w:rPr>
          <w:lang w:eastAsia="pt-BR"/>
        </w:rPr>
      </w:pPr>
    </w:p>
    <w:p w14:paraId="406FD488" w14:textId="127CC0AE" w:rsidR="00DB4CFA" w:rsidRPr="00990FD6" w:rsidRDefault="00DB4CFA" w:rsidP="00795266">
      <w:pPr>
        <w:pStyle w:val="Ttulo3"/>
        <w:numPr>
          <w:ilvl w:val="2"/>
          <w:numId w:val="39"/>
        </w:numPr>
      </w:pPr>
      <w:r w:rsidRPr="00990FD6">
        <w:rPr>
          <w:color w:val="000000"/>
        </w:rPr>
        <w:t>As</w:t>
      </w:r>
      <w:r w:rsidRPr="00990FD6">
        <w:t xml:space="preserve"> Microempresas e Empresas de Pequeno Porte, poderão participar desta licitação em condições diferenciadas, na forma prescrita na Lei Complementar nº 123, de 14 de dezembro de 2006 e Decreto 8.538 de 6/10/2015.</w:t>
      </w:r>
    </w:p>
    <w:p w14:paraId="1D3933C9" w14:textId="77777777" w:rsidR="00B76A5E" w:rsidRPr="00990FD6" w:rsidRDefault="00B76A5E" w:rsidP="00927D8F">
      <w:pPr>
        <w:rPr>
          <w:szCs w:val="20"/>
        </w:rPr>
      </w:pPr>
    </w:p>
    <w:p w14:paraId="36845959" w14:textId="77777777" w:rsidR="005B2B2E" w:rsidRPr="00990FD6" w:rsidRDefault="005B2B2E" w:rsidP="00983C1F">
      <w:pPr>
        <w:pStyle w:val="Ttulo1"/>
        <w:ind w:left="851" w:hanging="851"/>
        <w:rPr>
          <w:szCs w:val="20"/>
        </w:rPr>
      </w:pPr>
      <w:bookmarkStart w:id="12" w:name="_Toc88576863"/>
      <w:r w:rsidRPr="00990FD6">
        <w:rPr>
          <w:szCs w:val="20"/>
        </w:rPr>
        <w:t>VISITA AO LOCAL DAS OBRAS</w:t>
      </w:r>
      <w:bookmarkEnd w:id="12"/>
    </w:p>
    <w:p w14:paraId="0E646F12" w14:textId="77777777" w:rsidR="00983C1F" w:rsidRPr="00990FD6" w:rsidRDefault="00983C1F" w:rsidP="00983C1F">
      <w:pPr>
        <w:rPr>
          <w:szCs w:val="20"/>
        </w:rPr>
      </w:pPr>
    </w:p>
    <w:p w14:paraId="3E05C0CF" w14:textId="77777777" w:rsidR="005B2B2E" w:rsidRPr="00990FD6" w:rsidRDefault="005B2B2E" w:rsidP="00D549A4">
      <w:pPr>
        <w:pStyle w:val="Ttulo2"/>
        <w:ind w:left="851" w:hanging="851"/>
        <w:rPr>
          <w:szCs w:val="20"/>
        </w:rPr>
      </w:pPr>
      <w:r w:rsidRPr="00990FD6">
        <w:rPr>
          <w:szCs w:val="20"/>
        </w:rPr>
        <w:t xml:space="preserve">A visita aos locais de prestação dos serviços </w:t>
      </w:r>
      <w:r w:rsidR="00833B53" w:rsidRPr="00990FD6">
        <w:rPr>
          <w:b/>
          <w:szCs w:val="20"/>
          <w:u w:val="single"/>
        </w:rPr>
        <w:t xml:space="preserve">NÃO </w:t>
      </w:r>
      <w:r w:rsidR="004E4D90" w:rsidRPr="00990FD6">
        <w:rPr>
          <w:b/>
          <w:szCs w:val="20"/>
          <w:u w:val="single"/>
        </w:rPr>
        <w:t>será obrigatória</w:t>
      </w:r>
      <w:r w:rsidRPr="00990FD6">
        <w:rPr>
          <w:szCs w:val="20"/>
        </w:rPr>
        <w:t>,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7DC292AC" w14:textId="77777777" w:rsidR="008802D6" w:rsidRPr="00990FD6" w:rsidRDefault="008802D6" w:rsidP="002A2F86">
      <w:pPr>
        <w:rPr>
          <w:szCs w:val="20"/>
        </w:rPr>
      </w:pPr>
    </w:p>
    <w:p w14:paraId="2C81C9A5" w14:textId="77777777" w:rsidR="00782D88" w:rsidRPr="00990FD6" w:rsidRDefault="00782D88" w:rsidP="00795266">
      <w:pPr>
        <w:pStyle w:val="Ttulo3"/>
      </w:pPr>
      <w:r w:rsidRPr="00990FD6">
        <w:t xml:space="preserve">É de inteira </w:t>
      </w:r>
      <w:r w:rsidRPr="00CA6C34">
        <w:rPr>
          <w:color w:val="000000"/>
        </w:rPr>
        <w:t>responsabilidade</w:t>
      </w:r>
      <w:r w:rsidRPr="00990FD6">
        <w:t xml:space="preserv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0A218DD8" w14:textId="77777777" w:rsidR="00782D88" w:rsidRPr="00990FD6" w:rsidRDefault="00782D88" w:rsidP="00782D88">
      <w:pPr>
        <w:rPr>
          <w:szCs w:val="20"/>
          <w:lang w:eastAsia="pt-BR"/>
        </w:rPr>
      </w:pPr>
    </w:p>
    <w:p w14:paraId="444B5536" w14:textId="50191F59" w:rsidR="00782D88" w:rsidRPr="00990FD6" w:rsidRDefault="00782D88" w:rsidP="00795266">
      <w:pPr>
        <w:pStyle w:val="Ttulo3"/>
      </w:pPr>
      <w:bookmarkStart w:id="13" w:name="_Ref78987628"/>
      <w:r w:rsidRPr="00990FD6">
        <w:t xml:space="preserve">A declaração de que conhece o local onde serão executados os serviços e suas circunvizinhanças será obrigatoriamente emitida pela empresa licitante (Modelo de Declaração – </w:t>
      </w:r>
      <w:r w:rsidRPr="00990FD6">
        <w:fldChar w:fldCharType="begin"/>
      </w:r>
      <w:r w:rsidRPr="00990FD6">
        <w:instrText xml:space="preserve"> REF _Ref450205804 \h  \* MERGEFORMAT </w:instrText>
      </w:r>
      <w:r w:rsidRPr="00990FD6">
        <w:fldChar w:fldCharType="separate"/>
      </w:r>
      <w:r w:rsidR="008579EF" w:rsidRPr="00990FD6">
        <w:t xml:space="preserve">Anexo </w:t>
      </w:r>
      <w:r w:rsidR="008579EF">
        <w:rPr>
          <w:noProof/>
        </w:rPr>
        <w:t>II</w:t>
      </w:r>
      <w:r w:rsidRPr="00990FD6">
        <w:fldChar w:fldCharType="end"/>
      </w:r>
      <w:r w:rsidRPr="00990FD6">
        <w:t xml:space="preserve"> deste TR), através dos seus preposto</w:t>
      </w:r>
      <w:r w:rsidR="008A44A5">
        <w:t>s.</w:t>
      </w:r>
      <w:bookmarkEnd w:id="13"/>
    </w:p>
    <w:p w14:paraId="1910C5DF" w14:textId="77777777" w:rsidR="00782D88" w:rsidRPr="00990FD6" w:rsidRDefault="00782D88" w:rsidP="00782D88">
      <w:pPr>
        <w:pStyle w:val="Ttulo2"/>
        <w:numPr>
          <w:ilvl w:val="0"/>
          <w:numId w:val="0"/>
        </w:numPr>
        <w:rPr>
          <w:szCs w:val="20"/>
        </w:rPr>
      </w:pPr>
    </w:p>
    <w:p w14:paraId="5F7FAE1B" w14:textId="77777777" w:rsidR="00487F31" w:rsidRPr="00990FD6" w:rsidRDefault="00487F31" w:rsidP="002A2F86">
      <w:pPr>
        <w:rPr>
          <w:color w:val="FF0000"/>
          <w:szCs w:val="20"/>
          <w:u w:val="single"/>
        </w:rPr>
      </w:pPr>
    </w:p>
    <w:p w14:paraId="35EDDE76" w14:textId="77777777" w:rsidR="005B2B2E" w:rsidRPr="00990FD6" w:rsidRDefault="005B2B2E" w:rsidP="00487F31">
      <w:pPr>
        <w:pStyle w:val="Ttulo2"/>
        <w:ind w:left="851" w:hanging="851"/>
        <w:rPr>
          <w:szCs w:val="20"/>
        </w:rPr>
      </w:pPr>
      <w:r w:rsidRPr="00990FD6">
        <w:rPr>
          <w:szCs w:val="20"/>
        </w:rPr>
        <w:t>Os custos de visita aos locais das obras</w:t>
      </w:r>
      <w:r w:rsidR="00FB0888" w:rsidRPr="00990FD6">
        <w:rPr>
          <w:szCs w:val="20"/>
        </w:rPr>
        <w:t xml:space="preserve"> e </w:t>
      </w:r>
      <w:r w:rsidRPr="00990FD6">
        <w:rPr>
          <w:szCs w:val="20"/>
        </w:rPr>
        <w:t>serviços</w:t>
      </w:r>
      <w:r w:rsidR="00FB0888" w:rsidRPr="00990FD6">
        <w:rPr>
          <w:szCs w:val="20"/>
        </w:rPr>
        <w:t xml:space="preserve"> de engenharia</w:t>
      </w:r>
      <w:r w:rsidRPr="00990FD6">
        <w:rPr>
          <w:szCs w:val="20"/>
        </w:rPr>
        <w:t xml:space="preserve"> correrão por exclusiva conta da licitante.</w:t>
      </w:r>
    </w:p>
    <w:p w14:paraId="017C13E3" w14:textId="77777777" w:rsidR="005B2B2E" w:rsidRPr="00990FD6" w:rsidRDefault="005B2B2E" w:rsidP="002A725B">
      <w:pPr>
        <w:rPr>
          <w:szCs w:val="20"/>
        </w:rPr>
      </w:pPr>
    </w:p>
    <w:p w14:paraId="5A63C521" w14:textId="2024AA29" w:rsidR="005B2B2E" w:rsidRDefault="0001493B" w:rsidP="002A725B">
      <w:pPr>
        <w:rPr>
          <w:szCs w:val="20"/>
          <w:lang w:eastAsia="pt-BR"/>
        </w:rPr>
      </w:pPr>
      <w:r w:rsidRPr="0001493B">
        <w:rPr>
          <w:szCs w:val="20"/>
          <w:lang w:eastAsia="pt-BR"/>
        </w:rPr>
        <w:t>7.3.</w:t>
      </w:r>
      <w:r w:rsidRPr="0001493B">
        <w:rPr>
          <w:szCs w:val="20"/>
          <w:lang w:eastAsia="pt-BR"/>
        </w:rPr>
        <w:tab/>
        <w:t>Em caso de dúvidas sobre a visita ao local onde serão executadas as obras e serviços de engenharia, as licitantes deverão contatar com a Gerência Regional de Infraestrutura da Codevasf, em Aracaju, no estado de Sergipe, no telefone (79) 3194-4214</w:t>
      </w:r>
      <w:r>
        <w:rPr>
          <w:szCs w:val="20"/>
          <w:lang w:eastAsia="pt-BR"/>
        </w:rPr>
        <w:t>.</w:t>
      </w:r>
    </w:p>
    <w:p w14:paraId="1D5C202B" w14:textId="77777777" w:rsidR="0001493B" w:rsidRPr="00990FD6" w:rsidRDefault="0001493B" w:rsidP="002A725B">
      <w:pPr>
        <w:rPr>
          <w:szCs w:val="20"/>
        </w:rPr>
      </w:pPr>
    </w:p>
    <w:p w14:paraId="408E700C" w14:textId="77777777" w:rsidR="00E5560C" w:rsidRPr="00990FD6" w:rsidRDefault="00E5560C" w:rsidP="00EE5A35">
      <w:pPr>
        <w:pStyle w:val="Ttulo1"/>
        <w:ind w:left="851" w:hanging="851"/>
        <w:rPr>
          <w:szCs w:val="20"/>
        </w:rPr>
      </w:pPr>
      <w:bookmarkStart w:id="14" w:name="_Toc88576864"/>
      <w:r w:rsidRPr="00990FD6">
        <w:rPr>
          <w:szCs w:val="20"/>
        </w:rPr>
        <w:t>PROPOSTA FINANCEIRA</w:t>
      </w:r>
      <w:bookmarkEnd w:id="14"/>
    </w:p>
    <w:p w14:paraId="336D517B" w14:textId="77777777" w:rsidR="00E5560C" w:rsidRPr="00990FD6" w:rsidRDefault="00E5560C" w:rsidP="00E5560C">
      <w:pPr>
        <w:rPr>
          <w:szCs w:val="20"/>
        </w:rPr>
      </w:pPr>
    </w:p>
    <w:p w14:paraId="03DB9C5A" w14:textId="6A727436" w:rsidR="00E5560C" w:rsidRPr="00990FD6" w:rsidRDefault="00E5560C" w:rsidP="00EE5A35">
      <w:pPr>
        <w:pStyle w:val="Ttulo2"/>
        <w:ind w:left="851" w:hanging="851"/>
        <w:rPr>
          <w:szCs w:val="20"/>
        </w:rPr>
      </w:pPr>
      <w:r w:rsidRPr="00990FD6">
        <w:rPr>
          <w:szCs w:val="20"/>
        </w:rPr>
        <w:lastRenderedPageBreak/>
        <w:t>A Proposta Financeira</w:t>
      </w:r>
      <w:r w:rsidR="0001493B">
        <w:rPr>
          <w:szCs w:val="20"/>
        </w:rPr>
        <w:t xml:space="preserve"> </w:t>
      </w:r>
      <w:r w:rsidRPr="00990FD6">
        <w:rPr>
          <w:szCs w:val="20"/>
        </w:rPr>
        <w:t xml:space="preserve">deverá ser firme e precisa, limitada rigorosamente ao objeto desta licitação, e não poderá conter condições ou alternativas não previstas neste TR e seus </w:t>
      </w:r>
      <w:r w:rsidR="00525FD5" w:rsidRPr="00990FD6">
        <w:rPr>
          <w:szCs w:val="20"/>
        </w:rPr>
        <w:t>a</w:t>
      </w:r>
      <w:r w:rsidRPr="00990FD6">
        <w:rPr>
          <w:szCs w:val="20"/>
        </w:rPr>
        <w:t>nexos constitutivos.</w:t>
      </w:r>
    </w:p>
    <w:p w14:paraId="1B09D2CF" w14:textId="77777777" w:rsidR="00E5560C" w:rsidRPr="00990FD6" w:rsidRDefault="00E5560C" w:rsidP="00E5560C">
      <w:pPr>
        <w:rPr>
          <w:szCs w:val="20"/>
        </w:rPr>
      </w:pPr>
    </w:p>
    <w:p w14:paraId="62E905D2" w14:textId="77777777" w:rsidR="00E5560C" w:rsidRPr="00990FD6" w:rsidRDefault="00E5560C" w:rsidP="00EE5A35">
      <w:pPr>
        <w:pStyle w:val="Ttulo2"/>
        <w:ind w:left="851" w:hanging="851"/>
        <w:rPr>
          <w:szCs w:val="20"/>
        </w:rPr>
      </w:pPr>
      <w:r w:rsidRPr="00990FD6">
        <w:rPr>
          <w:szCs w:val="20"/>
        </w:rPr>
        <w:t>A Proposta Financeira constitui-se dos seguintes documentos:</w:t>
      </w:r>
    </w:p>
    <w:p w14:paraId="22F36E87" w14:textId="77777777" w:rsidR="00847D50" w:rsidRPr="00990FD6" w:rsidRDefault="00847D50" w:rsidP="00847D50">
      <w:pPr>
        <w:ind w:left="849"/>
        <w:rPr>
          <w:b/>
          <w:szCs w:val="20"/>
          <w:u w:val="single"/>
        </w:rPr>
      </w:pPr>
    </w:p>
    <w:p w14:paraId="3A219CFF" w14:textId="1A3055F2" w:rsidR="00BB3DF9" w:rsidRPr="00990FD6" w:rsidRDefault="00BB3DF9" w:rsidP="00FF571C">
      <w:pPr>
        <w:pStyle w:val="PargrafodaLista"/>
        <w:numPr>
          <w:ilvl w:val="0"/>
          <w:numId w:val="42"/>
        </w:numPr>
        <w:ind w:left="1418" w:hanging="567"/>
        <w:rPr>
          <w:szCs w:val="20"/>
        </w:rPr>
      </w:pPr>
      <w:r w:rsidRPr="00990FD6">
        <w:rPr>
          <w:szCs w:val="20"/>
        </w:rPr>
        <w:t>Planilha de Custos do Valor da Proposta da Licitante com todos os seus itens, devidamente preenchida, com clareza e sem rasuras, conforme a Planilha de Custos do Valor do Orçamento de Referência (</w:t>
      </w:r>
      <w:r w:rsidR="009B0C4F">
        <w:rPr>
          <w:szCs w:val="20"/>
        </w:rPr>
        <w:fldChar w:fldCharType="begin"/>
      </w:r>
      <w:r w:rsidR="009B0C4F">
        <w:rPr>
          <w:szCs w:val="20"/>
        </w:rPr>
        <w:instrText xml:space="preserve"> REF _Ref78987220 \h </w:instrText>
      </w:r>
      <w:r w:rsidR="009B0C4F">
        <w:rPr>
          <w:szCs w:val="20"/>
        </w:rPr>
      </w:r>
      <w:r w:rsidR="009B0C4F">
        <w:rPr>
          <w:szCs w:val="20"/>
        </w:rPr>
        <w:fldChar w:fldCharType="separate"/>
      </w:r>
      <w:r w:rsidR="008579EF" w:rsidRPr="00990FD6">
        <w:rPr>
          <w:szCs w:val="20"/>
        </w:rPr>
        <w:t xml:space="preserve">Anexo </w:t>
      </w:r>
      <w:r w:rsidR="008579EF">
        <w:rPr>
          <w:noProof/>
          <w:szCs w:val="20"/>
        </w:rPr>
        <w:t>III</w:t>
      </w:r>
      <w:r w:rsidR="009B0C4F">
        <w:rPr>
          <w:szCs w:val="20"/>
        </w:rPr>
        <w:fldChar w:fldCharType="end"/>
      </w:r>
      <w:r w:rsidRPr="00990FD6">
        <w:rPr>
          <w:szCs w:val="20"/>
        </w:rPr>
        <w:t>), que é parte integrante deste Termo de Referência.</w:t>
      </w:r>
    </w:p>
    <w:p w14:paraId="3690B85B" w14:textId="77777777" w:rsidR="00FE4AD7" w:rsidRPr="00990FD6" w:rsidRDefault="00FE4AD7" w:rsidP="00FB4834">
      <w:pPr>
        <w:rPr>
          <w:szCs w:val="20"/>
        </w:rPr>
      </w:pPr>
    </w:p>
    <w:p w14:paraId="68FD4D1A" w14:textId="77777777" w:rsidR="00E74759" w:rsidRPr="00990FD6" w:rsidRDefault="00E74759" w:rsidP="00FA152A">
      <w:pPr>
        <w:pStyle w:val="PargrafodaLista"/>
        <w:numPr>
          <w:ilvl w:val="0"/>
          <w:numId w:val="6"/>
        </w:numPr>
        <w:ind w:left="1813" w:hanging="397"/>
        <w:rPr>
          <w:szCs w:val="20"/>
        </w:rPr>
      </w:pPr>
      <w:r w:rsidRPr="00990FD6">
        <w:rPr>
          <w:szCs w:val="20"/>
        </w:rPr>
        <w:t xml:space="preserve">Junto com a proposta, as Planilhas de </w:t>
      </w:r>
      <w:r w:rsidR="00060CEB" w:rsidRPr="00990FD6">
        <w:rPr>
          <w:szCs w:val="20"/>
        </w:rPr>
        <w:t xml:space="preserve">Custos da Licitante </w:t>
      </w:r>
      <w:r w:rsidRPr="00990FD6">
        <w:rPr>
          <w:szCs w:val="20"/>
        </w:rPr>
        <w:t>deverão ser apresentadas em meio eletrônico (Microsoft Excel ou software livre), sem proteção do arquivo, objetivando facilitar a conferência da mesma;</w:t>
      </w:r>
    </w:p>
    <w:p w14:paraId="5883DAAD" w14:textId="77777777" w:rsidR="00E74759" w:rsidRPr="00990FD6" w:rsidRDefault="00E74759" w:rsidP="00FA152A">
      <w:pPr>
        <w:pStyle w:val="PargrafodaLista"/>
        <w:numPr>
          <w:ilvl w:val="0"/>
          <w:numId w:val="6"/>
        </w:numPr>
        <w:ind w:left="1813" w:hanging="397"/>
        <w:rPr>
          <w:szCs w:val="20"/>
        </w:rPr>
      </w:pPr>
      <w:r w:rsidRPr="00990FD6">
        <w:rPr>
          <w:szCs w:val="20"/>
        </w:rPr>
        <w:t>As Planilhas</w:t>
      </w:r>
      <w:r w:rsidR="00DC50E6" w:rsidRPr="00990FD6">
        <w:rPr>
          <w:szCs w:val="20"/>
        </w:rPr>
        <w:t xml:space="preserve"> </w:t>
      </w:r>
      <w:r w:rsidRPr="00990FD6">
        <w:rPr>
          <w:szCs w:val="20"/>
        </w:rPr>
        <w:t xml:space="preserve">de </w:t>
      </w:r>
      <w:r w:rsidR="00060CEB" w:rsidRPr="00990FD6">
        <w:rPr>
          <w:szCs w:val="20"/>
        </w:rPr>
        <w:t xml:space="preserve">Custos da Licitante </w:t>
      </w:r>
      <w:r w:rsidRPr="00990FD6">
        <w:rPr>
          <w:szCs w:val="20"/>
        </w:rPr>
        <w:t>deverão ser preenchidas e assinadas</w:t>
      </w:r>
      <w:r w:rsidR="00DC50E6" w:rsidRPr="00990FD6">
        <w:rPr>
          <w:szCs w:val="20"/>
        </w:rPr>
        <w:t xml:space="preserve"> </w:t>
      </w:r>
      <w:r w:rsidRPr="00990FD6">
        <w:rPr>
          <w:szCs w:val="20"/>
        </w:rPr>
        <w:t>por profissional competente, conforme os arts. 13 e 14 da Lei 5194/1966</w:t>
      </w:r>
      <w:r w:rsidR="00E33D5E" w:rsidRPr="00990FD6">
        <w:rPr>
          <w:b/>
          <w:szCs w:val="20"/>
        </w:rPr>
        <w:t>.</w:t>
      </w:r>
    </w:p>
    <w:p w14:paraId="5568FED4" w14:textId="77777777" w:rsidR="005A46E1" w:rsidRPr="00990FD6" w:rsidRDefault="005A46E1" w:rsidP="00FA152A">
      <w:pPr>
        <w:ind w:left="849"/>
        <w:rPr>
          <w:b/>
          <w:szCs w:val="20"/>
          <w:u w:val="single"/>
        </w:rPr>
      </w:pPr>
    </w:p>
    <w:p w14:paraId="249B22A5" w14:textId="77777777" w:rsidR="00E5560C" w:rsidRPr="00990FD6" w:rsidRDefault="00D94A95" w:rsidP="00FF571C">
      <w:pPr>
        <w:pStyle w:val="PargrafodaLista"/>
        <w:numPr>
          <w:ilvl w:val="0"/>
          <w:numId w:val="42"/>
        </w:numPr>
        <w:ind w:left="1418" w:hanging="567"/>
        <w:rPr>
          <w:szCs w:val="20"/>
        </w:rPr>
      </w:pPr>
      <w:r w:rsidRPr="00990FD6">
        <w:rPr>
          <w:szCs w:val="20"/>
        </w:rPr>
        <w:t xml:space="preserve">A licitante de melhor proposta classificada deverá </w:t>
      </w:r>
      <w:r w:rsidR="00AE4534" w:rsidRPr="00990FD6">
        <w:rPr>
          <w:szCs w:val="20"/>
        </w:rPr>
        <w:t xml:space="preserve">apresentar as </w:t>
      </w:r>
      <w:r w:rsidRPr="00990FD6">
        <w:rPr>
          <w:szCs w:val="20"/>
        </w:rPr>
        <w:t>composiç</w:t>
      </w:r>
      <w:r w:rsidR="00116C09" w:rsidRPr="00990FD6">
        <w:rPr>
          <w:szCs w:val="20"/>
        </w:rPr>
        <w:t>ões</w:t>
      </w:r>
      <w:r w:rsidRPr="00990FD6">
        <w:rPr>
          <w:szCs w:val="20"/>
        </w:rPr>
        <w:t xml:space="preserve"> de preços unitários, em formulário próprio, ofertados por item e subitem, com clareza e sem rasuras, vedada a utilização de unidades ge</w:t>
      </w:r>
      <w:r w:rsidR="00FE4AD7" w:rsidRPr="00990FD6">
        <w:rPr>
          <w:szCs w:val="20"/>
        </w:rPr>
        <w:t>néricas ou indicadas como verba.</w:t>
      </w:r>
    </w:p>
    <w:p w14:paraId="6E8CDE45" w14:textId="77777777" w:rsidR="00FE4AD7" w:rsidRPr="00990FD6" w:rsidRDefault="00FE4AD7" w:rsidP="00FB4834">
      <w:pPr>
        <w:rPr>
          <w:szCs w:val="20"/>
        </w:rPr>
      </w:pPr>
    </w:p>
    <w:p w14:paraId="2D37DE1A" w14:textId="77777777" w:rsidR="00D94A95" w:rsidRPr="00990FD6" w:rsidRDefault="00D94A95" w:rsidP="0051224E">
      <w:pPr>
        <w:pStyle w:val="PargrafodaLista"/>
        <w:numPr>
          <w:ilvl w:val="0"/>
          <w:numId w:val="9"/>
        </w:numPr>
        <w:ind w:left="1843" w:hanging="425"/>
        <w:rPr>
          <w:szCs w:val="20"/>
        </w:rPr>
      </w:pPr>
      <w:r w:rsidRPr="00990FD6">
        <w:rPr>
          <w:szCs w:val="20"/>
        </w:rPr>
        <w:t>A planilha de composição de preços unitários deverá ser apresentada também em meio eletrônico (Microsoft Excel ou software livre), sem proteção do arquivo, objetivando facilitar a conferência da mesma;</w:t>
      </w:r>
    </w:p>
    <w:p w14:paraId="5350479D" w14:textId="77777777" w:rsidR="008965BB" w:rsidRPr="00990FD6" w:rsidRDefault="00D94A95" w:rsidP="0051224E">
      <w:pPr>
        <w:pStyle w:val="PargrafodaLista"/>
        <w:numPr>
          <w:ilvl w:val="0"/>
          <w:numId w:val="9"/>
        </w:numPr>
        <w:ind w:left="1843" w:hanging="425"/>
        <w:rPr>
          <w:szCs w:val="20"/>
        </w:rPr>
      </w:pPr>
      <w:r w:rsidRPr="00990FD6">
        <w:rPr>
          <w:szCs w:val="20"/>
        </w:rPr>
        <w:t xml:space="preserve">A licitante deverá apresentar </w:t>
      </w:r>
      <w:r w:rsidR="008965BB" w:rsidRPr="00990FD6">
        <w:rPr>
          <w:szCs w:val="20"/>
        </w:rPr>
        <w:t xml:space="preserve">a </w:t>
      </w:r>
      <w:r w:rsidRPr="00990FD6">
        <w:rPr>
          <w:szCs w:val="20"/>
        </w:rPr>
        <w:t xml:space="preserve">planilha de composição de preços unitários em conformidade com a </w:t>
      </w:r>
      <w:r w:rsidR="00E74759" w:rsidRPr="00990FD6">
        <w:rPr>
          <w:szCs w:val="20"/>
        </w:rPr>
        <w:t>P</w:t>
      </w:r>
      <w:r w:rsidRPr="00990FD6">
        <w:rPr>
          <w:szCs w:val="20"/>
        </w:rPr>
        <w:t xml:space="preserve">lanilha </w:t>
      </w:r>
      <w:r w:rsidR="00E74759" w:rsidRPr="00990FD6">
        <w:rPr>
          <w:szCs w:val="20"/>
        </w:rPr>
        <w:t xml:space="preserve">de </w:t>
      </w:r>
      <w:r w:rsidR="008965BB" w:rsidRPr="00990FD6">
        <w:rPr>
          <w:szCs w:val="20"/>
        </w:rPr>
        <w:t>Custos do Valor da Proposta da Licitante;</w:t>
      </w:r>
    </w:p>
    <w:p w14:paraId="49D82667" w14:textId="77777777" w:rsidR="00D94A95" w:rsidRPr="00990FD6" w:rsidRDefault="00D94A95" w:rsidP="0051224E">
      <w:pPr>
        <w:pStyle w:val="PargrafodaLista"/>
        <w:numPr>
          <w:ilvl w:val="0"/>
          <w:numId w:val="9"/>
        </w:numPr>
        <w:ind w:left="1843" w:hanging="425"/>
        <w:rPr>
          <w:szCs w:val="20"/>
        </w:rPr>
      </w:pPr>
      <w:r w:rsidRPr="00990FD6">
        <w:rPr>
          <w:szCs w:val="20"/>
        </w:rPr>
        <w:t>A licitante deverá, na composição de preços unitários de mão-de-obra, observar os pisos salariais normativos da categoria correspondente, fixados por lei, dissídio coletivo, acordos ou convenções coletivas de trabalho do(s) município(s) onde ocorrerá(ão) o(s) serviço(s);</w:t>
      </w:r>
    </w:p>
    <w:p w14:paraId="04462B7E" w14:textId="77777777" w:rsidR="00D94A95" w:rsidRPr="00990FD6" w:rsidRDefault="00D94A95" w:rsidP="0051224E">
      <w:pPr>
        <w:pStyle w:val="PargrafodaLista"/>
        <w:numPr>
          <w:ilvl w:val="0"/>
          <w:numId w:val="9"/>
        </w:numPr>
        <w:ind w:left="1843" w:hanging="425"/>
        <w:rPr>
          <w:szCs w:val="20"/>
        </w:rPr>
      </w:pPr>
      <w:r w:rsidRPr="00990FD6">
        <w:rPr>
          <w:szCs w:val="20"/>
        </w:rPr>
        <w:t xml:space="preserve">No caso de existirem itens de serviços repetidos na Planilha de </w:t>
      </w:r>
      <w:r w:rsidR="008965BB" w:rsidRPr="00990FD6">
        <w:rPr>
          <w:szCs w:val="20"/>
        </w:rPr>
        <w:t xml:space="preserve">Custos do Valor da Proposta da Licitante </w:t>
      </w:r>
      <w:r w:rsidRPr="00990FD6">
        <w:rPr>
          <w:szCs w:val="20"/>
        </w:rPr>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990FD6">
        <w:rPr>
          <w:szCs w:val="20"/>
        </w:rPr>
        <w:t>p</w:t>
      </w:r>
      <w:r w:rsidRPr="00990FD6">
        <w:rPr>
          <w:szCs w:val="20"/>
        </w:rPr>
        <w:t xml:space="preserve">lanilhas, devendo estar devidamente assinadas </w:t>
      </w:r>
      <w:r w:rsidR="00E74759" w:rsidRPr="00990FD6">
        <w:rPr>
          <w:szCs w:val="20"/>
        </w:rPr>
        <w:t>por profissional competente, conforme os arts. 13 e 14 da Lei 5194/1966</w:t>
      </w:r>
      <w:r w:rsidRPr="00990FD6">
        <w:rPr>
          <w:szCs w:val="20"/>
        </w:rPr>
        <w:t>;</w:t>
      </w:r>
    </w:p>
    <w:p w14:paraId="12FF2DBC" w14:textId="77777777" w:rsidR="00D94A95" w:rsidRPr="00990FD6" w:rsidRDefault="00D94A95" w:rsidP="0051224E">
      <w:pPr>
        <w:pStyle w:val="PargrafodaLista"/>
        <w:numPr>
          <w:ilvl w:val="0"/>
          <w:numId w:val="9"/>
        </w:numPr>
        <w:ind w:left="1843" w:hanging="425"/>
        <w:rPr>
          <w:szCs w:val="20"/>
        </w:rPr>
      </w:pPr>
      <w:r w:rsidRPr="00990FD6">
        <w:rPr>
          <w:szCs w:val="20"/>
        </w:rPr>
        <w:t>As composições de custos unitários poderão ser verificadas quanto à adequação ao projeto,</w:t>
      </w:r>
      <w:r w:rsidR="008965BB" w:rsidRPr="00990FD6">
        <w:rPr>
          <w:szCs w:val="20"/>
        </w:rPr>
        <w:t xml:space="preserve"> cabendo à</w:t>
      </w:r>
      <w:r w:rsidRPr="00990FD6">
        <w:rPr>
          <w:szCs w:val="20"/>
        </w:rPr>
        <w:t xml:space="preserve"> comissão solicitar a compatibilidade da composição de custo unitário </w:t>
      </w:r>
      <w:r w:rsidR="0024700D" w:rsidRPr="00990FD6">
        <w:rPr>
          <w:szCs w:val="20"/>
        </w:rPr>
        <w:t>ao</w:t>
      </w:r>
      <w:r w:rsidRPr="00990FD6">
        <w:rPr>
          <w:szCs w:val="20"/>
        </w:rPr>
        <w:t xml:space="preserve"> projeto.</w:t>
      </w:r>
    </w:p>
    <w:p w14:paraId="628A382C" w14:textId="77777777" w:rsidR="00E5560C" w:rsidRPr="00990FD6" w:rsidRDefault="00E5560C" w:rsidP="00E5560C">
      <w:pPr>
        <w:rPr>
          <w:szCs w:val="20"/>
        </w:rPr>
      </w:pPr>
    </w:p>
    <w:p w14:paraId="6B99D6A2" w14:textId="091DC6E2" w:rsidR="009B0C4F" w:rsidRDefault="00D94A95" w:rsidP="009B0C4F">
      <w:pPr>
        <w:pStyle w:val="PargrafodaLista"/>
        <w:numPr>
          <w:ilvl w:val="0"/>
          <w:numId w:val="42"/>
        </w:numPr>
        <w:ind w:left="1418" w:hanging="567"/>
        <w:rPr>
          <w:szCs w:val="20"/>
        </w:rPr>
      </w:pPr>
      <w:r w:rsidRPr="00990FD6">
        <w:rPr>
          <w:szCs w:val="20"/>
        </w:rPr>
        <w:t xml:space="preserve">Detalhamento dos Encargos Sociais (Quadro </w:t>
      </w:r>
      <w:r w:rsidR="00FE4AD7" w:rsidRPr="00990FD6">
        <w:rPr>
          <w:szCs w:val="20"/>
        </w:rPr>
        <w:t>DES</w:t>
      </w:r>
      <w:r w:rsidRPr="00990FD6">
        <w:rPr>
          <w:szCs w:val="20"/>
        </w:rPr>
        <w:t>) –</w:t>
      </w:r>
      <w:r w:rsidR="000F727A">
        <w:rPr>
          <w:szCs w:val="20"/>
        </w:rPr>
        <w:t xml:space="preserve"> Anexo IV</w:t>
      </w:r>
    </w:p>
    <w:p w14:paraId="07CBFF37" w14:textId="77777777" w:rsidR="00FE4AD7" w:rsidRPr="00990FD6" w:rsidRDefault="00FE4AD7" w:rsidP="00FB4834">
      <w:pPr>
        <w:rPr>
          <w:szCs w:val="20"/>
        </w:rPr>
      </w:pPr>
    </w:p>
    <w:p w14:paraId="380A85EC" w14:textId="77777777" w:rsidR="00D94A95" w:rsidRPr="00990FD6" w:rsidRDefault="00D94A95" w:rsidP="0051224E">
      <w:pPr>
        <w:pStyle w:val="PargrafodaLista"/>
        <w:numPr>
          <w:ilvl w:val="0"/>
          <w:numId w:val="7"/>
        </w:numPr>
        <w:ind w:left="1843" w:hanging="425"/>
        <w:rPr>
          <w:szCs w:val="20"/>
        </w:rPr>
      </w:pPr>
      <w:r w:rsidRPr="00990FD6">
        <w:rPr>
          <w:szCs w:val="20"/>
        </w:rPr>
        <w:t>Encargos Sociais distintos para mensalistas e outro para horista.</w:t>
      </w:r>
    </w:p>
    <w:p w14:paraId="06C07745" w14:textId="77777777" w:rsidR="00E5560C" w:rsidRPr="00990FD6" w:rsidRDefault="00E5560C" w:rsidP="00E5560C">
      <w:pPr>
        <w:rPr>
          <w:szCs w:val="20"/>
        </w:rPr>
      </w:pPr>
    </w:p>
    <w:p w14:paraId="20AC3EF3" w14:textId="4B6902CE" w:rsidR="009B0C4F" w:rsidRDefault="00D94A95" w:rsidP="009B0C4F">
      <w:pPr>
        <w:pStyle w:val="PargrafodaLista"/>
        <w:numPr>
          <w:ilvl w:val="0"/>
          <w:numId w:val="42"/>
        </w:numPr>
        <w:ind w:left="1418" w:hanging="567"/>
        <w:rPr>
          <w:szCs w:val="20"/>
        </w:rPr>
      </w:pPr>
      <w:r w:rsidRPr="00990FD6">
        <w:rPr>
          <w:szCs w:val="20"/>
        </w:rPr>
        <w:t>Detalhamento do BDI (Quadro</w:t>
      </w:r>
      <w:r w:rsidR="005D0CDA" w:rsidRPr="00990FD6">
        <w:rPr>
          <w:szCs w:val="20"/>
        </w:rPr>
        <w:t>s</w:t>
      </w:r>
      <w:r w:rsidRPr="00990FD6">
        <w:rPr>
          <w:szCs w:val="20"/>
        </w:rPr>
        <w:t xml:space="preserve"> </w:t>
      </w:r>
      <w:r w:rsidR="00FE4AD7" w:rsidRPr="00990FD6">
        <w:rPr>
          <w:szCs w:val="20"/>
        </w:rPr>
        <w:t>DBDI</w:t>
      </w:r>
      <w:r w:rsidRPr="00990FD6">
        <w:rPr>
          <w:szCs w:val="20"/>
        </w:rPr>
        <w:t>) –</w:t>
      </w:r>
      <w:r w:rsidR="000F727A">
        <w:rPr>
          <w:szCs w:val="20"/>
        </w:rPr>
        <w:t xml:space="preserve"> Anexo IV</w:t>
      </w:r>
    </w:p>
    <w:p w14:paraId="0AF7C28D" w14:textId="77777777" w:rsidR="00FE4AD7" w:rsidRPr="00990FD6" w:rsidRDefault="00FE4AD7" w:rsidP="00FB4834">
      <w:pPr>
        <w:rPr>
          <w:szCs w:val="20"/>
        </w:rPr>
      </w:pPr>
    </w:p>
    <w:p w14:paraId="5DEF5FA1" w14:textId="6C4A874F" w:rsidR="00D94A95" w:rsidRPr="00990FD6" w:rsidRDefault="00D94A95" w:rsidP="00CC2879">
      <w:pPr>
        <w:pStyle w:val="PargrafodaLista"/>
        <w:numPr>
          <w:ilvl w:val="0"/>
          <w:numId w:val="8"/>
        </w:numPr>
        <w:ind w:left="1843" w:hanging="425"/>
        <w:rPr>
          <w:szCs w:val="20"/>
        </w:rPr>
      </w:pPr>
      <w:r w:rsidRPr="00990FD6">
        <w:rPr>
          <w:szCs w:val="20"/>
        </w:rPr>
        <w:t xml:space="preserve">Um quadro para os serviços (Quadro </w:t>
      </w:r>
      <w:r w:rsidR="00FE4AD7" w:rsidRPr="00990FD6">
        <w:rPr>
          <w:szCs w:val="20"/>
        </w:rPr>
        <w:t>DBDI-S</w:t>
      </w:r>
      <w:r w:rsidRPr="00990FD6">
        <w:rPr>
          <w:szCs w:val="20"/>
        </w:rPr>
        <w:t>), sob pena de desclassificação da proposta;</w:t>
      </w:r>
      <w:r w:rsidR="005A46E1" w:rsidRPr="00990FD6">
        <w:rPr>
          <w:szCs w:val="20"/>
        </w:rPr>
        <w:t xml:space="preserve"> </w:t>
      </w:r>
    </w:p>
    <w:p w14:paraId="43349D79" w14:textId="77777777" w:rsidR="00D94A95" w:rsidRPr="00990FD6" w:rsidRDefault="00D94A95" w:rsidP="00CC2879">
      <w:pPr>
        <w:pStyle w:val="PargrafodaLista"/>
        <w:numPr>
          <w:ilvl w:val="0"/>
          <w:numId w:val="8"/>
        </w:numPr>
        <w:ind w:left="1843" w:hanging="425"/>
        <w:rPr>
          <w:szCs w:val="20"/>
        </w:rPr>
      </w:pPr>
      <w:r w:rsidRPr="00990FD6">
        <w:rPr>
          <w:szCs w:val="20"/>
        </w:rPr>
        <w:t>No preenchimento dos Quadros – Detalhamento do BDI, a licitante deverá considerar todos os impostos, taxas e tributos, conforme previsto na legislação vigente, ou seja, aplicado sobre o preço de venda da obra;</w:t>
      </w:r>
    </w:p>
    <w:p w14:paraId="5489F9B5" w14:textId="77777777" w:rsidR="00D94A95" w:rsidRPr="00990FD6" w:rsidRDefault="00D94A95" w:rsidP="00CC2879">
      <w:pPr>
        <w:pStyle w:val="PargrafodaLista"/>
        <w:numPr>
          <w:ilvl w:val="0"/>
          <w:numId w:val="8"/>
        </w:numPr>
        <w:ind w:left="1843" w:hanging="425"/>
        <w:rPr>
          <w:szCs w:val="20"/>
        </w:rPr>
      </w:pPr>
      <w:r w:rsidRPr="00990FD6">
        <w:rPr>
          <w:szCs w:val="20"/>
        </w:rP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14:paraId="4C3D6AEC" w14:textId="77777777" w:rsidR="00D94A95" w:rsidRPr="00990FD6" w:rsidRDefault="00D94A95" w:rsidP="00CC2879">
      <w:pPr>
        <w:pStyle w:val="PargrafodaLista"/>
        <w:numPr>
          <w:ilvl w:val="0"/>
          <w:numId w:val="8"/>
        </w:numPr>
        <w:ind w:left="1843" w:hanging="425"/>
        <w:rPr>
          <w:szCs w:val="20"/>
        </w:rPr>
      </w:pPr>
      <w:r w:rsidRPr="00990FD6">
        <w:rPr>
          <w:szCs w:val="20"/>
        </w:rPr>
        <w:lastRenderedPageBreak/>
        <w:t xml:space="preserve">Não poderão ser considerados no Detalhamento do BDI, bem como na Planilha de </w:t>
      </w:r>
      <w:r w:rsidR="008965BB" w:rsidRPr="00990FD6">
        <w:rPr>
          <w:szCs w:val="20"/>
        </w:rPr>
        <w:t>Custos do Valor da Proposta da Licitante</w:t>
      </w:r>
      <w:r w:rsidRPr="00990FD6">
        <w:rPr>
          <w:szCs w:val="20"/>
        </w:rPr>
        <w:t>, os tributos: Imposto de Renda Pessoa Jurídica – IRPJ e a Contribuição Social Sobre o Lucro Líquido – CSLL;</w:t>
      </w:r>
    </w:p>
    <w:p w14:paraId="6B3BB53A" w14:textId="77777777" w:rsidR="00524C0E" w:rsidRPr="00990FD6" w:rsidRDefault="00D94A95" w:rsidP="00CC2879">
      <w:pPr>
        <w:pStyle w:val="PargrafodaLista"/>
        <w:numPr>
          <w:ilvl w:val="0"/>
          <w:numId w:val="8"/>
        </w:numPr>
        <w:ind w:left="1843" w:hanging="425"/>
        <w:rPr>
          <w:szCs w:val="20"/>
        </w:rPr>
      </w:pPr>
      <w:r w:rsidRPr="00990FD6">
        <w:rPr>
          <w:szCs w:val="20"/>
        </w:rPr>
        <w:t xml:space="preserve">No detalhamento do BDI – Quadros </w:t>
      </w:r>
      <w:r w:rsidR="005D0CDA" w:rsidRPr="00990FD6">
        <w:rPr>
          <w:szCs w:val="20"/>
        </w:rPr>
        <w:t>DBDI</w:t>
      </w:r>
      <w:r w:rsidRPr="00990FD6">
        <w:rPr>
          <w:szCs w:val="20"/>
        </w:rPr>
        <w:t>, não deverá constar do item “Despesas Financeiras” a previsão de despesas relativas aos dissídios;</w:t>
      </w:r>
    </w:p>
    <w:p w14:paraId="6CA45593" w14:textId="77777777" w:rsidR="00D94A95" w:rsidRPr="00990FD6" w:rsidRDefault="00D94A95" w:rsidP="00CC2879">
      <w:pPr>
        <w:pStyle w:val="PargrafodaLista"/>
        <w:numPr>
          <w:ilvl w:val="0"/>
          <w:numId w:val="8"/>
        </w:numPr>
        <w:ind w:left="1843" w:hanging="425"/>
        <w:rPr>
          <w:szCs w:val="20"/>
        </w:rPr>
      </w:pPr>
      <w:r w:rsidRPr="00990FD6">
        <w:rPr>
          <w:szCs w:val="20"/>
        </w:rPr>
        <w:t xml:space="preserve">Os custos referentes aos serviços de Administração Local </w:t>
      </w:r>
      <w:r w:rsidR="00713A43" w:rsidRPr="00990FD6">
        <w:rPr>
          <w:szCs w:val="20"/>
        </w:rPr>
        <w:t xml:space="preserve">e Manutenção do Canteiro (AM) </w:t>
      </w:r>
      <w:r w:rsidRPr="00990FD6">
        <w:rPr>
          <w:szCs w:val="20"/>
        </w:rPr>
        <w:t xml:space="preserve">não poderão ser considerados como despesas indiretas e, portanto, não deverão constar do BDI. A licitante deverá apresentar um montante global especifico </w:t>
      </w:r>
      <w:r w:rsidR="00713A43" w:rsidRPr="00990FD6">
        <w:rPr>
          <w:szCs w:val="20"/>
        </w:rPr>
        <w:t xml:space="preserve">para os serviços de “AM” </w:t>
      </w:r>
      <w:r w:rsidRPr="00990FD6">
        <w:rPr>
          <w:szCs w:val="20"/>
        </w:rPr>
        <w:t xml:space="preserve">na Planilha de </w:t>
      </w:r>
      <w:r w:rsidR="008965BB" w:rsidRPr="00990FD6">
        <w:rPr>
          <w:szCs w:val="20"/>
        </w:rPr>
        <w:t>Custos do Valor da Proposta</w:t>
      </w:r>
      <w:r w:rsidRPr="00990FD6">
        <w:rPr>
          <w:szCs w:val="20"/>
        </w:rPr>
        <w:t>, onde deverão estar contemplados os itens transporte de pessoal, mão</w:t>
      </w:r>
      <w:r w:rsidR="00FB0888" w:rsidRPr="00990FD6">
        <w:rPr>
          <w:szCs w:val="20"/>
        </w:rPr>
        <w:t>-</w:t>
      </w:r>
      <w:r w:rsidRPr="00990FD6">
        <w:rPr>
          <w:szCs w:val="20"/>
        </w:rPr>
        <w:t>de</w:t>
      </w:r>
      <w:r w:rsidR="00FB0888" w:rsidRPr="00990FD6">
        <w:rPr>
          <w:szCs w:val="20"/>
        </w:rPr>
        <w:t>-</w:t>
      </w:r>
      <w:r w:rsidRPr="00990FD6">
        <w:rPr>
          <w:szCs w:val="20"/>
        </w:rPr>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7773CAA1" w14:textId="77777777" w:rsidR="00E5560C" w:rsidRPr="00990FD6" w:rsidRDefault="00E5560C" w:rsidP="00E5560C">
      <w:pPr>
        <w:rPr>
          <w:szCs w:val="20"/>
        </w:rPr>
      </w:pPr>
    </w:p>
    <w:p w14:paraId="303187C9" w14:textId="77777777" w:rsidR="00E5560C" w:rsidRPr="00990FD6" w:rsidRDefault="00D94A95" w:rsidP="00FF571C">
      <w:pPr>
        <w:pStyle w:val="PargrafodaLista"/>
        <w:numPr>
          <w:ilvl w:val="0"/>
          <w:numId w:val="42"/>
        </w:numPr>
        <w:ind w:left="1418" w:hanging="567"/>
        <w:rPr>
          <w:szCs w:val="20"/>
        </w:rPr>
      </w:pPr>
      <w:r w:rsidRPr="00990FD6">
        <w:rPr>
          <w:szCs w:val="20"/>
        </w:rPr>
        <w:t xml:space="preserve">Cronograma Físico-Financeiro dos itens da </w:t>
      </w:r>
      <w:r w:rsidR="008965BB" w:rsidRPr="00990FD6">
        <w:rPr>
          <w:szCs w:val="20"/>
        </w:rPr>
        <w:t xml:space="preserve">Planilha de Custos do Valor da Proposta da </w:t>
      </w:r>
      <w:r w:rsidR="007F56AB" w:rsidRPr="00990FD6">
        <w:rPr>
          <w:szCs w:val="20"/>
        </w:rPr>
        <w:t>Licitante</w:t>
      </w:r>
      <w:r w:rsidRPr="00990FD6">
        <w:rPr>
          <w:szCs w:val="20"/>
        </w:rPr>
        <w:t>, obedecendo às atividades e prazos, com quantitativos previstos</w:t>
      </w:r>
      <w:r w:rsidR="009E4980" w:rsidRPr="00990FD6">
        <w:rPr>
          <w:szCs w:val="20"/>
        </w:rPr>
        <w:t xml:space="preserve"> </w:t>
      </w:r>
      <w:r w:rsidRPr="00990FD6">
        <w:rPr>
          <w:szCs w:val="20"/>
        </w:rPr>
        <w:t xml:space="preserve">mês a mês, observando o prazo estabelecido para a execução dos serviços, conforme </w:t>
      </w:r>
      <w:r w:rsidR="009E4980" w:rsidRPr="00990FD6">
        <w:rPr>
          <w:szCs w:val="20"/>
        </w:rPr>
        <w:t>estabelecido neste</w:t>
      </w:r>
      <w:r w:rsidRPr="00990FD6">
        <w:rPr>
          <w:szCs w:val="20"/>
        </w:rPr>
        <w:t xml:space="preserve"> TR.</w:t>
      </w:r>
    </w:p>
    <w:p w14:paraId="77330940" w14:textId="77777777" w:rsidR="00E5560C" w:rsidRPr="00990FD6" w:rsidRDefault="00E5560C" w:rsidP="00E5560C">
      <w:pPr>
        <w:rPr>
          <w:szCs w:val="20"/>
        </w:rPr>
      </w:pPr>
    </w:p>
    <w:p w14:paraId="7BF6D747" w14:textId="77777777" w:rsidR="00E5560C" w:rsidRPr="00990FD6" w:rsidRDefault="00E5560C" w:rsidP="00CC2879">
      <w:pPr>
        <w:pStyle w:val="Ttulo2"/>
        <w:ind w:left="851" w:hanging="851"/>
        <w:rPr>
          <w:szCs w:val="20"/>
        </w:rPr>
      </w:pPr>
      <w:r w:rsidRPr="00990FD6">
        <w:rPr>
          <w:szCs w:val="20"/>
        </w:rPr>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w:t>
      </w:r>
      <w:r w:rsidR="007F56AB" w:rsidRPr="00990FD6">
        <w:rPr>
          <w:szCs w:val="20"/>
        </w:rPr>
        <w:t>Custos do Valor da Proposta da Licitante</w:t>
      </w:r>
      <w:r w:rsidRPr="00990FD6">
        <w:rPr>
          <w:szCs w:val="20"/>
        </w:rPr>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47ADC8E3" w14:textId="77777777" w:rsidR="00584A78" w:rsidRPr="00990FD6" w:rsidRDefault="00584A78" w:rsidP="00584A78">
      <w:pPr>
        <w:rPr>
          <w:szCs w:val="20"/>
        </w:rPr>
      </w:pPr>
    </w:p>
    <w:p w14:paraId="19B33608" w14:textId="632E20FB" w:rsidR="00584A78" w:rsidRPr="00990FD6" w:rsidRDefault="00584A78" w:rsidP="00311ACD">
      <w:pPr>
        <w:pStyle w:val="Ttulo2"/>
        <w:ind w:left="851" w:hanging="851"/>
        <w:rPr>
          <w:szCs w:val="20"/>
        </w:rPr>
      </w:pPr>
      <w:r w:rsidRPr="00990FD6">
        <w:rPr>
          <w:szCs w:val="20"/>
        </w:rPr>
        <w:t>Os custos máximos da mobilização e desmobilização de pessoal, máquinas e equipamentos e da instalação do canteiro de apoio das obras</w:t>
      </w:r>
      <w:r w:rsidR="00FB0888" w:rsidRPr="00990FD6">
        <w:rPr>
          <w:szCs w:val="20"/>
        </w:rPr>
        <w:t xml:space="preserve"> e </w:t>
      </w:r>
      <w:r w:rsidRPr="00990FD6">
        <w:rPr>
          <w:szCs w:val="20"/>
        </w:rPr>
        <w:t>serviços</w:t>
      </w:r>
      <w:r w:rsidR="00FB0888" w:rsidRPr="00990FD6">
        <w:rPr>
          <w:szCs w:val="20"/>
        </w:rPr>
        <w:t xml:space="preserve"> de engenharia</w:t>
      </w:r>
      <w:r w:rsidRPr="00990FD6">
        <w:rPr>
          <w:szCs w:val="20"/>
        </w:rPr>
        <w:t xml:space="preserve">, bem como da construção de instalações permanentes e/ou provisórias, serão aqueles constantes da </w:t>
      </w:r>
      <w:r w:rsidR="00831FB8" w:rsidRPr="00990FD6">
        <w:rPr>
          <w:szCs w:val="20"/>
        </w:rPr>
        <w:t>Planilha de Custos do Valor do Orçamento de Referência –</w:t>
      </w:r>
      <w:r w:rsidR="00C27745" w:rsidRPr="00990FD6">
        <w:rPr>
          <w:szCs w:val="20"/>
        </w:rPr>
        <w:t xml:space="preserve"> </w:t>
      </w:r>
      <w:r w:rsidR="00C27745" w:rsidRPr="00990FD6">
        <w:rPr>
          <w:szCs w:val="20"/>
        </w:rPr>
        <w:fldChar w:fldCharType="begin"/>
      </w:r>
      <w:r w:rsidR="00C27745" w:rsidRPr="00990FD6">
        <w:rPr>
          <w:szCs w:val="20"/>
        </w:rPr>
        <w:instrText xml:space="preserve"> REF _Ref450205931 \h </w:instrText>
      </w:r>
      <w:r w:rsidR="00990FD6">
        <w:rPr>
          <w:szCs w:val="20"/>
        </w:rPr>
        <w:instrText xml:space="preserve"> \* MERGEFORMAT </w:instrText>
      </w:r>
      <w:r w:rsidR="00C27745" w:rsidRPr="00990FD6">
        <w:rPr>
          <w:szCs w:val="20"/>
        </w:rPr>
      </w:r>
      <w:r w:rsidR="00C27745" w:rsidRPr="00990FD6">
        <w:rPr>
          <w:szCs w:val="20"/>
        </w:rPr>
        <w:fldChar w:fldCharType="separate"/>
      </w:r>
      <w:r w:rsidR="008579EF" w:rsidRPr="00990FD6">
        <w:rPr>
          <w:szCs w:val="20"/>
        </w:rPr>
        <w:t xml:space="preserve">Anexo </w:t>
      </w:r>
      <w:r w:rsidR="00C27745" w:rsidRPr="00990FD6">
        <w:rPr>
          <w:szCs w:val="20"/>
        </w:rPr>
        <w:fldChar w:fldCharType="end"/>
      </w:r>
      <w:r w:rsidR="00BE24CD">
        <w:rPr>
          <w:szCs w:val="20"/>
        </w:rPr>
        <w:t>III</w:t>
      </w:r>
      <w:r w:rsidRPr="00990FD6">
        <w:rPr>
          <w:szCs w:val="20"/>
        </w:rPr>
        <w:t>, e que integram o presente edital.</w:t>
      </w:r>
    </w:p>
    <w:p w14:paraId="0B2C9698" w14:textId="77777777" w:rsidR="00E94369" w:rsidRPr="00990FD6" w:rsidRDefault="00E94369" w:rsidP="00E94369">
      <w:pPr>
        <w:rPr>
          <w:szCs w:val="20"/>
        </w:rPr>
      </w:pPr>
    </w:p>
    <w:p w14:paraId="60DC3F5F" w14:textId="77777777" w:rsidR="00E5560C" w:rsidRPr="00990FD6" w:rsidRDefault="00E5560C" w:rsidP="00BC2196">
      <w:pPr>
        <w:pStyle w:val="Ttulo2"/>
        <w:ind w:left="851" w:hanging="851"/>
        <w:rPr>
          <w:szCs w:val="20"/>
        </w:rPr>
      </w:pPr>
      <w:r w:rsidRPr="00990FD6">
        <w:rPr>
          <w:szCs w:val="20"/>
        </w:rPr>
        <w:t>A licitante deverá prever todos os acessos necessários para permitir a chegada dos equipamentos e materiais no local de execução das obras</w:t>
      </w:r>
      <w:r w:rsidR="00FB0888" w:rsidRPr="00990FD6">
        <w:rPr>
          <w:szCs w:val="20"/>
        </w:rPr>
        <w:t xml:space="preserve"> e </w:t>
      </w:r>
      <w:r w:rsidRPr="00990FD6">
        <w:rPr>
          <w:szCs w:val="20"/>
        </w:rPr>
        <w:t>serviços</w:t>
      </w:r>
      <w:r w:rsidR="00FB0888" w:rsidRPr="00990FD6">
        <w:rPr>
          <w:szCs w:val="20"/>
        </w:rPr>
        <w:t xml:space="preserve"> de engenharia</w:t>
      </w:r>
      <w:r w:rsidRPr="00990FD6">
        <w:rPr>
          <w:szCs w:val="20"/>
        </w:rPr>
        <w:t xml:space="preserve">, avaliando-se todas as suas dificuldades, pois os eventuais custos decorrentes de qualquer serviço para melhoria destes acessos correrão por conta da </w:t>
      </w:r>
      <w:r w:rsidR="00E80740" w:rsidRPr="00990FD6">
        <w:rPr>
          <w:szCs w:val="20"/>
        </w:rPr>
        <w:t>CONTRATADA</w:t>
      </w:r>
      <w:r w:rsidRPr="00990FD6">
        <w:rPr>
          <w:szCs w:val="20"/>
        </w:rPr>
        <w:t>.</w:t>
      </w:r>
    </w:p>
    <w:p w14:paraId="7C77FDFE" w14:textId="77777777" w:rsidR="00E5560C" w:rsidRPr="00990FD6" w:rsidRDefault="00E5560C" w:rsidP="00E5560C">
      <w:pPr>
        <w:rPr>
          <w:szCs w:val="20"/>
        </w:rPr>
      </w:pPr>
    </w:p>
    <w:p w14:paraId="2257FB5A" w14:textId="77777777" w:rsidR="00E5560C" w:rsidRPr="00990FD6" w:rsidRDefault="00E5560C" w:rsidP="00BC2196">
      <w:pPr>
        <w:pStyle w:val="Ttulo2"/>
        <w:ind w:left="851" w:hanging="851"/>
        <w:rPr>
          <w:szCs w:val="20"/>
        </w:rPr>
      </w:pPr>
      <w:r w:rsidRPr="00990FD6">
        <w:rPr>
          <w:szCs w:val="20"/>
        </w:rPr>
        <w:t>A licitante deverá utilizar, sempre que possível, nos valores propostos, mão de obra, materiais, tecnologias e matérias primas existentes no local da execução das obras</w:t>
      </w:r>
      <w:r w:rsidR="00FF36C1" w:rsidRPr="00990FD6">
        <w:rPr>
          <w:szCs w:val="20"/>
        </w:rPr>
        <w:t xml:space="preserve"> e </w:t>
      </w:r>
      <w:r w:rsidRPr="00990FD6">
        <w:rPr>
          <w:szCs w:val="20"/>
        </w:rPr>
        <w:t>serviços</w:t>
      </w:r>
      <w:r w:rsidR="00FF36C1" w:rsidRPr="00990FD6">
        <w:rPr>
          <w:szCs w:val="20"/>
        </w:rPr>
        <w:t xml:space="preserve"> de engenharia</w:t>
      </w:r>
      <w:r w:rsidRPr="00990FD6">
        <w:rPr>
          <w:szCs w:val="20"/>
        </w:rPr>
        <w:t>, desde que não se produzam prejuízos à eficiência na execução do objeto e que seja respeitado o limite do orçamento estimado para a contratação.</w:t>
      </w:r>
    </w:p>
    <w:p w14:paraId="24526BC3" w14:textId="77777777" w:rsidR="00CD783C" w:rsidRPr="00990FD6" w:rsidRDefault="00CD783C" w:rsidP="00CD783C">
      <w:pPr>
        <w:rPr>
          <w:szCs w:val="20"/>
        </w:rPr>
      </w:pPr>
    </w:p>
    <w:p w14:paraId="08FCD6EF" w14:textId="77777777" w:rsidR="005B2B2E" w:rsidRPr="00990FD6" w:rsidRDefault="005B2B2E" w:rsidP="00BC2196">
      <w:pPr>
        <w:pStyle w:val="Ttulo1"/>
        <w:ind w:left="851" w:hanging="851"/>
        <w:rPr>
          <w:szCs w:val="20"/>
        </w:rPr>
      </w:pPr>
      <w:bookmarkStart w:id="15" w:name="_Toc88576865"/>
      <w:r w:rsidRPr="00990FD6">
        <w:rPr>
          <w:szCs w:val="20"/>
        </w:rPr>
        <w:t>DOCUMENTAÇÃO DE HABILITAÇÃO</w:t>
      </w:r>
      <w:bookmarkEnd w:id="15"/>
    </w:p>
    <w:p w14:paraId="66CE400D" w14:textId="77777777" w:rsidR="005B2B2E" w:rsidRPr="00990FD6" w:rsidRDefault="005B2B2E" w:rsidP="005B2B2E">
      <w:pPr>
        <w:rPr>
          <w:szCs w:val="20"/>
        </w:rPr>
      </w:pPr>
    </w:p>
    <w:p w14:paraId="117C1987" w14:textId="77777777" w:rsidR="005B2B2E" w:rsidRPr="00990FD6" w:rsidRDefault="005B2B2E" w:rsidP="00BC2196">
      <w:pPr>
        <w:pStyle w:val="Ttulo2"/>
        <w:ind w:left="851" w:hanging="851"/>
        <w:rPr>
          <w:szCs w:val="20"/>
        </w:rPr>
      </w:pPr>
      <w:r w:rsidRPr="00990FD6">
        <w:rPr>
          <w:szCs w:val="20"/>
        </w:rPr>
        <w:t>QUALIFICAÇÃO TÉCNICA</w:t>
      </w:r>
    </w:p>
    <w:p w14:paraId="60EC0B9C" w14:textId="77777777" w:rsidR="005B2B2E" w:rsidRPr="00990FD6" w:rsidRDefault="005B2B2E" w:rsidP="005B2B2E">
      <w:pPr>
        <w:rPr>
          <w:szCs w:val="20"/>
        </w:rPr>
      </w:pPr>
    </w:p>
    <w:p w14:paraId="5A864905" w14:textId="77777777" w:rsidR="008D4020" w:rsidRPr="00990FD6" w:rsidRDefault="008D4020" w:rsidP="00795266">
      <w:pPr>
        <w:pStyle w:val="Ttulo3"/>
      </w:pPr>
      <w:r w:rsidRPr="00990FD6">
        <w:t>A Licitante deverá apresentar os seguintes documentos:</w:t>
      </w:r>
    </w:p>
    <w:p w14:paraId="2D688D22" w14:textId="77777777" w:rsidR="005B2B2E" w:rsidRPr="00990FD6" w:rsidRDefault="005B2B2E" w:rsidP="001526C7">
      <w:pPr>
        <w:rPr>
          <w:szCs w:val="20"/>
        </w:rPr>
      </w:pPr>
    </w:p>
    <w:p w14:paraId="1EFB1D08" w14:textId="369D6239" w:rsidR="008D4020" w:rsidRPr="00990FD6" w:rsidRDefault="008D4020" w:rsidP="00FF571C">
      <w:pPr>
        <w:pStyle w:val="PargrafodaLista"/>
        <w:numPr>
          <w:ilvl w:val="0"/>
          <w:numId w:val="25"/>
        </w:numPr>
        <w:ind w:left="1418" w:hanging="567"/>
        <w:rPr>
          <w:szCs w:val="20"/>
        </w:rPr>
      </w:pPr>
      <w:r w:rsidRPr="00990FD6">
        <w:rPr>
          <w:szCs w:val="20"/>
        </w:rPr>
        <w:t xml:space="preserve">Registro ou inscrição </w:t>
      </w:r>
      <w:r w:rsidRPr="007A0ECE">
        <w:rPr>
          <w:szCs w:val="20"/>
        </w:rPr>
        <w:t xml:space="preserve">da empresa </w:t>
      </w:r>
      <w:r w:rsidR="00874856" w:rsidRPr="007A0ECE">
        <w:rPr>
          <w:szCs w:val="20"/>
        </w:rPr>
        <w:t xml:space="preserve">no Conselho Regional de Engenharia e Agronomia (CREA), </w:t>
      </w:r>
      <w:r w:rsidR="00190F84" w:rsidRPr="007A0ECE">
        <w:rPr>
          <w:szCs w:val="20"/>
        </w:rPr>
        <w:t>através de certidão</w:t>
      </w:r>
      <w:r w:rsidR="00AA5A1D" w:rsidRPr="00990FD6">
        <w:rPr>
          <w:szCs w:val="20"/>
        </w:rPr>
        <w:t>,</w:t>
      </w:r>
      <w:r w:rsidRPr="00990FD6">
        <w:rPr>
          <w:szCs w:val="20"/>
        </w:rPr>
        <w:t xml:space="preserve"> demonstrando o ramo de atividade pertinente e compatível com o objeto do presente Edital;</w:t>
      </w:r>
    </w:p>
    <w:p w14:paraId="229580EB" w14:textId="77777777" w:rsidR="00711653" w:rsidRPr="00990FD6" w:rsidRDefault="00711653" w:rsidP="00711653">
      <w:pPr>
        <w:pStyle w:val="PargrafodaLista"/>
        <w:numPr>
          <w:ilvl w:val="0"/>
          <w:numId w:val="0"/>
        </w:numPr>
        <w:ind w:left="1418"/>
        <w:rPr>
          <w:szCs w:val="20"/>
        </w:rPr>
      </w:pPr>
    </w:p>
    <w:p w14:paraId="2BA447F7" w14:textId="7C573846" w:rsidR="005B2B2E" w:rsidRPr="00990FD6" w:rsidRDefault="005B2B2E" w:rsidP="00FF571C">
      <w:pPr>
        <w:pStyle w:val="PargrafodaLista"/>
        <w:numPr>
          <w:ilvl w:val="0"/>
          <w:numId w:val="25"/>
        </w:numPr>
        <w:ind w:left="1418" w:hanging="567"/>
        <w:rPr>
          <w:szCs w:val="20"/>
        </w:rPr>
      </w:pPr>
      <w:r w:rsidRPr="007A0ECE">
        <w:rPr>
          <w:szCs w:val="20"/>
        </w:rPr>
        <w:lastRenderedPageBreak/>
        <w:t xml:space="preserve">DECLARAÇÃO DE CONHECIMENTO DO LOCAL DE EXECUÇÃO DOS SERVIÇOS (conforme subitem </w:t>
      </w:r>
      <w:r w:rsidR="009B0C4F" w:rsidRPr="007A0ECE">
        <w:rPr>
          <w:szCs w:val="20"/>
        </w:rPr>
        <w:fldChar w:fldCharType="begin"/>
      </w:r>
      <w:r w:rsidR="009B0C4F" w:rsidRPr="007A0ECE">
        <w:rPr>
          <w:szCs w:val="20"/>
        </w:rPr>
        <w:instrText xml:space="preserve"> REF _Ref78987628 \r \h </w:instrText>
      </w:r>
      <w:r w:rsidR="009B0C4F" w:rsidRPr="007A0ECE">
        <w:rPr>
          <w:szCs w:val="20"/>
        </w:rPr>
      </w:r>
      <w:r w:rsidR="009B0C4F" w:rsidRPr="007A0ECE">
        <w:rPr>
          <w:szCs w:val="20"/>
        </w:rPr>
        <w:fldChar w:fldCharType="separate"/>
      </w:r>
      <w:r w:rsidR="008579EF">
        <w:rPr>
          <w:szCs w:val="20"/>
        </w:rPr>
        <w:t>7.1.2</w:t>
      </w:r>
      <w:r w:rsidR="009B0C4F" w:rsidRPr="007A0ECE">
        <w:rPr>
          <w:szCs w:val="20"/>
        </w:rPr>
        <w:fldChar w:fldCharType="end"/>
      </w:r>
      <w:r w:rsidR="009B0C4F" w:rsidRPr="007A0ECE">
        <w:rPr>
          <w:szCs w:val="20"/>
        </w:rPr>
        <w:t xml:space="preserve"> </w:t>
      </w:r>
      <w:r w:rsidRPr="007A0ECE">
        <w:rPr>
          <w:szCs w:val="20"/>
        </w:rPr>
        <w:t>e</w:t>
      </w:r>
      <w:r w:rsidR="0087720C" w:rsidRPr="007A0ECE">
        <w:rPr>
          <w:szCs w:val="20"/>
        </w:rPr>
        <w:t xml:space="preserve"> </w:t>
      </w:r>
      <w:r w:rsidR="00C62AB2" w:rsidRPr="007A0ECE">
        <w:rPr>
          <w:szCs w:val="20"/>
        </w:rPr>
        <w:fldChar w:fldCharType="begin"/>
      </w:r>
      <w:r w:rsidR="003B3506" w:rsidRPr="007A0ECE">
        <w:rPr>
          <w:szCs w:val="20"/>
        </w:rPr>
        <w:instrText xml:space="preserve"> REF _Ref450205804 \h  \* MERGEFORMAT </w:instrText>
      </w:r>
      <w:r w:rsidR="00C62AB2" w:rsidRPr="007A0ECE">
        <w:rPr>
          <w:szCs w:val="20"/>
        </w:rPr>
      </w:r>
      <w:r w:rsidR="00C62AB2" w:rsidRPr="007A0ECE">
        <w:rPr>
          <w:szCs w:val="20"/>
        </w:rPr>
        <w:fldChar w:fldCharType="separate"/>
      </w:r>
      <w:r w:rsidR="008579EF" w:rsidRPr="00990FD6">
        <w:rPr>
          <w:szCs w:val="20"/>
        </w:rPr>
        <w:t xml:space="preserve">Anexo </w:t>
      </w:r>
      <w:r w:rsidR="008579EF">
        <w:rPr>
          <w:noProof/>
          <w:szCs w:val="20"/>
        </w:rPr>
        <w:t>II</w:t>
      </w:r>
      <w:r w:rsidR="00C62AB2" w:rsidRPr="007A0ECE">
        <w:rPr>
          <w:szCs w:val="20"/>
        </w:rPr>
        <w:fldChar w:fldCharType="end"/>
      </w:r>
      <w:r w:rsidR="00847538" w:rsidRPr="007A0ECE">
        <w:rPr>
          <w:szCs w:val="20"/>
        </w:rPr>
        <w:t xml:space="preserve">) informando que tem </w:t>
      </w:r>
      <w:r w:rsidRPr="007A0ECE">
        <w:rPr>
          <w:szCs w:val="20"/>
        </w:rPr>
        <w:t>conhecimento do local onde serão executadas as obras</w:t>
      </w:r>
      <w:r w:rsidR="00FF36C1" w:rsidRPr="007A0ECE">
        <w:rPr>
          <w:szCs w:val="20"/>
        </w:rPr>
        <w:t xml:space="preserve"> e </w:t>
      </w:r>
      <w:r w:rsidRPr="007A0ECE">
        <w:rPr>
          <w:szCs w:val="20"/>
        </w:rPr>
        <w:t xml:space="preserve">serviços </w:t>
      </w:r>
      <w:r w:rsidR="00FF36C1" w:rsidRPr="007A0ECE">
        <w:rPr>
          <w:szCs w:val="20"/>
        </w:rPr>
        <w:t>de engenharia</w:t>
      </w:r>
      <w:r w:rsidRPr="007A0ECE">
        <w:rPr>
          <w:szCs w:val="20"/>
        </w:rPr>
        <w:t xml:space="preserve">, emitida pela própria licitante, assinada </w:t>
      </w:r>
      <w:r w:rsidRPr="00990FD6">
        <w:rPr>
          <w:szCs w:val="20"/>
        </w:rPr>
        <w:t>pelo(s) o(s) Responsável(is) Técnico(s) ou Representante Legal.</w:t>
      </w:r>
    </w:p>
    <w:p w14:paraId="5869880D" w14:textId="77777777" w:rsidR="00711653" w:rsidRPr="00990FD6" w:rsidRDefault="00711653" w:rsidP="00711653">
      <w:pPr>
        <w:pStyle w:val="PargrafodaLista"/>
        <w:numPr>
          <w:ilvl w:val="0"/>
          <w:numId w:val="0"/>
        </w:numPr>
        <w:ind w:left="810"/>
        <w:rPr>
          <w:szCs w:val="20"/>
        </w:rPr>
      </w:pPr>
    </w:p>
    <w:p w14:paraId="639532D6" w14:textId="5C34D077" w:rsidR="008D0916" w:rsidRPr="00990FD6" w:rsidRDefault="00233FF3" w:rsidP="00FF571C">
      <w:pPr>
        <w:pStyle w:val="PargrafodaLista"/>
        <w:numPr>
          <w:ilvl w:val="0"/>
          <w:numId w:val="25"/>
        </w:numPr>
        <w:ind w:left="1418" w:hanging="567"/>
        <w:rPr>
          <w:szCs w:val="20"/>
        </w:rPr>
      </w:pPr>
      <w:r w:rsidRPr="00990FD6">
        <w:rPr>
          <w:b/>
          <w:szCs w:val="20"/>
        </w:rPr>
        <w:t>Capacidade Técnico Operacional</w:t>
      </w:r>
      <w:r w:rsidRPr="00990FD6">
        <w:rPr>
          <w:szCs w:val="20"/>
        </w:rPr>
        <w:t xml:space="preserve">: </w:t>
      </w:r>
      <w:r w:rsidR="008F5DD4" w:rsidRPr="00990FD6">
        <w:rPr>
          <w:szCs w:val="20"/>
        </w:rPr>
        <w:t xml:space="preserve">Certidão(ões) ou </w:t>
      </w:r>
      <w:r w:rsidR="005B2B2E" w:rsidRPr="00990FD6">
        <w:rPr>
          <w:szCs w:val="20"/>
        </w:rPr>
        <w:t>Atestado(s) de capacidade técnica, em nome da empresa, expedido por pessoa jurídica de direito público ou privado, acompanhado(s) da(s) respectiva(s) Certidão(ões) de Acervo Técnico – CAT</w:t>
      </w:r>
      <w:r w:rsidR="00B737B5" w:rsidRPr="00990FD6">
        <w:rPr>
          <w:szCs w:val="20"/>
        </w:rPr>
        <w:t xml:space="preserve"> – do</w:t>
      </w:r>
      <w:r w:rsidR="00B66E7B" w:rsidRPr="00990FD6">
        <w:rPr>
          <w:szCs w:val="20"/>
        </w:rPr>
        <w:t>(</w:t>
      </w:r>
      <w:r w:rsidR="00B737B5" w:rsidRPr="00990FD6">
        <w:rPr>
          <w:szCs w:val="20"/>
        </w:rPr>
        <w:t>s</w:t>
      </w:r>
      <w:r w:rsidR="00B66E7B" w:rsidRPr="00990FD6">
        <w:rPr>
          <w:szCs w:val="20"/>
        </w:rPr>
        <w:t>)</w:t>
      </w:r>
      <w:r w:rsidR="00B737B5" w:rsidRPr="00990FD6">
        <w:rPr>
          <w:szCs w:val="20"/>
        </w:rPr>
        <w:t xml:space="preserve"> profissiona</w:t>
      </w:r>
      <w:r w:rsidR="00B66E7B" w:rsidRPr="00990FD6">
        <w:rPr>
          <w:szCs w:val="20"/>
        </w:rPr>
        <w:t>l(</w:t>
      </w:r>
      <w:r w:rsidR="00B737B5" w:rsidRPr="00990FD6">
        <w:rPr>
          <w:szCs w:val="20"/>
        </w:rPr>
        <w:t>is</w:t>
      </w:r>
      <w:r w:rsidR="00B66E7B" w:rsidRPr="00990FD6">
        <w:rPr>
          <w:szCs w:val="20"/>
        </w:rPr>
        <w:t>) responsável(is) à época</w:t>
      </w:r>
      <w:r w:rsidR="005B2B2E" w:rsidRPr="00990FD6">
        <w:rPr>
          <w:szCs w:val="20"/>
        </w:rPr>
        <w:t xml:space="preserve">, </w:t>
      </w:r>
      <w:r w:rsidR="006109AD" w:rsidRPr="00990FD6">
        <w:rPr>
          <w:szCs w:val="20"/>
        </w:rPr>
        <w:t>devidamente registrado no CREA da região onde os serviços foram executados</w:t>
      </w:r>
      <w:r w:rsidR="00B66E7B" w:rsidRPr="00990FD6">
        <w:rPr>
          <w:szCs w:val="20"/>
        </w:rPr>
        <w:t>,</w:t>
      </w:r>
      <w:r w:rsidR="006109AD" w:rsidRPr="00990FD6">
        <w:rPr>
          <w:szCs w:val="20"/>
        </w:rPr>
        <w:t xml:space="preserve"> </w:t>
      </w:r>
      <w:r w:rsidR="005B2B2E" w:rsidRPr="00990FD6">
        <w:rPr>
          <w:szCs w:val="20"/>
        </w:rPr>
        <w:t xml:space="preserve">que comprove que a licitante tenha executado </w:t>
      </w:r>
      <w:r w:rsidR="007A0ECE">
        <w:rPr>
          <w:szCs w:val="20"/>
        </w:rPr>
        <w:t xml:space="preserve">obras </w:t>
      </w:r>
      <w:r w:rsidR="007A0ECE" w:rsidRPr="00B418C8">
        <w:rPr>
          <w:bCs/>
          <w:szCs w:val="20"/>
        </w:rPr>
        <w:t xml:space="preserve">de porte e complexidade </w:t>
      </w:r>
      <w:r w:rsidR="007A0ECE">
        <w:rPr>
          <w:bCs/>
          <w:szCs w:val="20"/>
        </w:rPr>
        <w:t xml:space="preserve">semelhantes </w:t>
      </w:r>
      <w:r w:rsidR="007A0ECE" w:rsidRPr="00B418C8">
        <w:rPr>
          <w:bCs/>
          <w:szCs w:val="20"/>
        </w:rPr>
        <w:t>ao objeto desta licitação</w:t>
      </w:r>
      <w:r w:rsidR="008D0916" w:rsidRPr="00990FD6">
        <w:rPr>
          <w:szCs w:val="20"/>
        </w:rPr>
        <w:t xml:space="preserve">, </w:t>
      </w:r>
      <w:r w:rsidR="00E84A0C">
        <w:rPr>
          <w:szCs w:val="20"/>
        </w:rPr>
        <w:t>implantação</w:t>
      </w:r>
      <w:r w:rsidR="007A0ECE">
        <w:rPr>
          <w:szCs w:val="20"/>
        </w:rPr>
        <w:t xml:space="preserve"> da orla do açude Três Barras, </w:t>
      </w:r>
      <w:r w:rsidR="008D0916" w:rsidRPr="00990FD6">
        <w:rPr>
          <w:szCs w:val="20"/>
        </w:rPr>
        <w:t>executadas com técnicas construtivas semelhantes ou superiores às requeridas para execução dos itens relacionados abaixo</w:t>
      </w:r>
      <w:r w:rsidR="004F183E" w:rsidRPr="00990FD6">
        <w:rPr>
          <w:szCs w:val="20"/>
        </w:rPr>
        <w:t xml:space="preserve">, </w:t>
      </w:r>
      <w:r w:rsidR="008D0916" w:rsidRPr="00990FD6">
        <w:rPr>
          <w:szCs w:val="20"/>
        </w:rPr>
        <w:t xml:space="preserve">caracterizados pelas parcelas de maior relevância técnica e de valor significativo, com os seguintes quantitativos mínimos, por </w:t>
      </w:r>
      <w:r w:rsidR="007C2BA3" w:rsidRPr="00990FD6">
        <w:rPr>
          <w:szCs w:val="20"/>
        </w:rPr>
        <w:t>item</w:t>
      </w:r>
      <w:r w:rsidR="006635AD">
        <w:rPr>
          <w:color w:val="FF0000"/>
          <w:szCs w:val="20"/>
        </w:rPr>
        <w:t>:</w:t>
      </w:r>
    </w:p>
    <w:p w14:paraId="6DCC2CF5" w14:textId="77777777" w:rsidR="008802D6" w:rsidRPr="00990FD6" w:rsidRDefault="008802D6" w:rsidP="00713A43">
      <w:pPr>
        <w:rPr>
          <w:szCs w:val="20"/>
        </w:rPr>
      </w:pPr>
    </w:p>
    <w:tbl>
      <w:tblPr>
        <w:tblW w:w="772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3"/>
        <w:gridCol w:w="4962"/>
        <w:gridCol w:w="1558"/>
      </w:tblGrid>
      <w:tr w:rsidR="007229F2" w:rsidRPr="00990FD6" w14:paraId="1FFC8DE7" w14:textId="77777777" w:rsidTr="00D66DC0">
        <w:trPr>
          <w:trHeight w:val="113"/>
          <w:jc w:val="right"/>
        </w:trPr>
        <w:tc>
          <w:tcPr>
            <w:tcW w:w="7723"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tcPr>
          <w:p w14:paraId="4CE59E73" w14:textId="09412FDA" w:rsidR="007229F2" w:rsidRPr="00990FD6" w:rsidRDefault="00D66DC0" w:rsidP="00D66DC0">
            <w:pPr>
              <w:jc w:val="center"/>
              <w:rPr>
                <w:b/>
                <w:bCs/>
                <w:color w:val="0000FF"/>
                <w:szCs w:val="20"/>
              </w:rPr>
            </w:pPr>
            <w:r w:rsidRPr="00D66DC0">
              <w:rPr>
                <w:b/>
                <w:bCs/>
                <w:szCs w:val="20"/>
              </w:rPr>
              <w:t>Quantidades mínimas</w:t>
            </w:r>
          </w:p>
        </w:tc>
      </w:tr>
      <w:tr w:rsidR="007229F2" w:rsidRPr="00990FD6" w14:paraId="373F12BA" w14:textId="77777777" w:rsidTr="00BC2196">
        <w:trPr>
          <w:trHeight w:val="113"/>
          <w:jc w:val="right"/>
        </w:trPr>
        <w:tc>
          <w:tcPr>
            <w:tcW w:w="1203" w:type="dxa"/>
            <w:tcBorders>
              <w:top w:val="single" w:sz="4" w:space="0" w:color="auto"/>
            </w:tcBorders>
            <w:shd w:val="clear" w:color="000000" w:fill="D8D8D8"/>
            <w:noWrap/>
            <w:vAlign w:val="center"/>
            <w:hideMark/>
          </w:tcPr>
          <w:p w14:paraId="36DC8E84" w14:textId="76528D4F" w:rsidR="007229F2" w:rsidRPr="00990FD6" w:rsidRDefault="00D66DC0" w:rsidP="008053A5">
            <w:pPr>
              <w:jc w:val="center"/>
              <w:rPr>
                <w:b/>
                <w:bCs/>
                <w:szCs w:val="20"/>
                <w:lang w:eastAsia="pt-BR"/>
              </w:rPr>
            </w:pPr>
            <w:r>
              <w:rPr>
                <w:b/>
                <w:bCs/>
                <w:szCs w:val="20"/>
                <w:lang w:eastAsia="pt-BR"/>
              </w:rPr>
              <w:t>Item</w:t>
            </w:r>
          </w:p>
        </w:tc>
        <w:tc>
          <w:tcPr>
            <w:tcW w:w="4962" w:type="dxa"/>
            <w:tcBorders>
              <w:top w:val="single" w:sz="4" w:space="0" w:color="auto"/>
            </w:tcBorders>
            <w:shd w:val="clear" w:color="000000" w:fill="D8D8D8"/>
            <w:vAlign w:val="center"/>
            <w:hideMark/>
          </w:tcPr>
          <w:p w14:paraId="46542F40" w14:textId="3BECEAB1" w:rsidR="007229F2" w:rsidRPr="00990FD6" w:rsidRDefault="007229F2" w:rsidP="008053A5">
            <w:pPr>
              <w:jc w:val="center"/>
              <w:rPr>
                <w:b/>
                <w:bCs/>
                <w:szCs w:val="20"/>
                <w:lang w:eastAsia="pt-BR"/>
              </w:rPr>
            </w:pPr>
            <w:r w:rsidRPr="00990FD6">
              <w:rPr>
                <w:b/>
                <w:bCs/>
                <w:szCs w:val="20"/>
                <w:lang w:eastAsia="pt-BR"/>
              </w:rPr>
              <w:t>SERVIÇO</w:t>
            </w:r>
          </w:p>
        </w:tc>
        <w:tc>
          <w:tcPr>
            <w:tcW w:w="1558" w:type="dxa"/>
            <w:tcBorders>
              <w:top w:val="single" w:sz="4" w:space="0" w:color="auto"/>
            </w:tcBorders>
            <w:shd w:val="clear" w:color="000000" w:fill="D8D8D8"/>
            <w:noWrap/>
            <w:vAlign w:val="center"/>
            <w:hideMark/>
          </w:tcPr>
          <w:p w14:paraId="26A5872A" w14:textId="77777777" w:rsidR="007229F2" w:rsidRPr="00990FD6" w:rsidRDefault="007229F2" w:rsidP="008053A5">
            <w:pPr>
              <w:jc w:val="center"/>
              <w:rPr>
                <w:b/>
                <w:bCs/>
                <w:szCs w:val="20"/>
                <w:lang w:eastAsia="pt-BR"/>
              </w:rPr>
            </w:pPr>
            <w:r w:rsidRPr="00990FD6">
              <w:rPr>
                <w:b/>
                <w:bCs/>
                <w:szCs w:val="20"/>
                <w:lang w:eastAsia="pt-BR"/>
              </w:rPr>
              <w:t>QUANTIDADE</w:t>
            </w:r>
          </w:p>
        </w:tc>
      </w:tr>
      <w:tr w:rsidR="00850CE5" w:rsidRPr="00850CE5" w14:paraId="689AD976" w14:textId="77777777" w:rsidTr="00BC2196">
        <w:trPr>
          <w:trHeight w:val="113"/>
          <w:jc w:val="right"/>
        </w:trPr>
        <w:tc>
          <w:tcPr>
            <w:tcW w:w="1203" w:type="dxa"/>
            <w:noWrap/>
            <w:vAlign w:val="center"/>
            <w:hideMark/>
          </w:tcPr>
          <w:p w14:paraId="09BE3374" w14:textId="77777777" w:rsidR="007229F2" w:rsidRPr="00850CE5" w:rsidRDefault="007229F2" w:rsidP="008053A5">
            <w:pPr>
              <w:jc w:val="center"/>
              <w:rPr>
                <w:szCs w:val="20"/>
                <w:lang w:eastAsia="pt-BR"/>
              </w:rPr>
            </w:pPr>
            <w:r w:rsidRPr="00850CE5">
              <w:rPr>
                <w:szCs w:val="20"/>
                <w:lang w:eastAsia="pt-BR"/>
              </w:rPr>
              <w:t>1.0</w:t>
            </w:r>
          </w:p>
        </w:tc>
        <w:tc>
          <w:tcPr>
            <w:tcW w:w="4962" w:type="dxa"/>
            <w:vAlign w:val="center"/>
            <w:hideMark/>
          </w:tcPr>
          <w:p w14:paraId="60C8A05C" w14:textId="1D314F85" w:rsidR="007229F2" w:rsidRPr="00850CE5" w:rsidRDefault="00400CA4" w:rsidP="008053A5">
            <w:pPr>
              <w:rPr>
                <w:szCs w:val="20"/>
              </w:rPr>
            </w:pPr>
            <w:r w:rsidRPr="00850CE5">
              <w:rPr>
                <w:szCs w:val="20"/>
              </w:rPr>
              <w:t>Execução de serviços de pavimentação em paralelepípedo granítico sobre colchão de areia</w:t>
            </w:r>
          </w:p>
        </w:tc>
        <w:tc>
          <w:tcPr>
            <w:tcW w:w="1558" w:type="dxa"/>
            <w:noWrap/>
            <w:vAlign w:val="center"/>
            <w:hideMark/>
          </w:tcPr>
          <w:p w14:paraId="0BBCE49C" w14:textId="2111F2CD" w:rsidR="007229F2" w:rsidRPr="00850CE5" w:rsidRDefault="00400CA4" w:rsidP="008053A5">
            <w:pPr>
              <w:jc w:val="center"/>
              <w:rPr>
                <w:szCs w:val="20"/>
              </w:rPr>
            </w:pPr>
            <w:r w:rsidRPr="00850CE5">
              <w:rPr>
                <w:szCs w:val="20"/>
              </w:rPr>
              <w:t>3.0</w:t>
            </w:r>
            <w:r w:rsidR="00D66DC0" w:rsidRPr="00850CE5">
              <w:rPr>
                <w:szCs w:val="20"/>
              </w:rPr>
              <w:t>00</w:t>
            </w:r>
            <w:r w:rsidRPr="00850CE5">
              <w:rPr>
                <w:szCs w:val="20"/>
              </w:rPr>
              <w:t>,00</w:t>
            </w:r>
            <w:r w:rsidR="007229F2" w:rsidRPr="00850CE5">
              <w:rPr>
                <w:szCs w:val="20"/>
              </w:rPr>
              <w:t xml:space="preserve"> m²</w:t>
            </w:r>
          </w:p>
        </w:tc>
      </w:tr>
      <w:tr w:rsidR="00850CE5" w:rsidRPr="00850CE5" w14:paraId="6ECE3B65" w14:textId="77777777" w:rsidTr="00BC2196">
        <w:trPr>
          <w:trHeight w:val="113"/>
          <w:jc w:val="right"/>
        </w:trPr>
        <w:tc>
          <w:tcPr>
            <w:tcW w:w="1203" w:type="dxa"/>
            <w:noWrap/>
            <w:vAlign w:val="center"/>
            <w:hideMark/>
          </w:tcPr>
          <w:p w14:paraId="179564D4" w14:textId="77777777" w:rsidR="00400CA4" w:rsidRPr="00850CE5" w:rsidRDefault="00400CA4" w:rsidP="00400CA4">
            <w:pPr>
              <w:jc w:val="center"/>
              <w:rPr>
                <w:szCs w:val="20"/>
                <w:lang w:eastAsia="pt-BR"/>
              </w:rPr>
            </w:pPr>
            <w:r w:rsidRPr="00850CE5">
              <w:rPr>
                <w:szCs w:val="20"/>
                <w:lang w:eastAsia="pt-BR"/>
              </w:rPr>
              <w:t>2.0</w:t>
            </w:r>
          </w:p>
        </w:tc>
        <w:tc>
          <w:tcPr>
            <w:tcW w:w="4962" w:type="dxa"/>
            <w:vAlign w:val="center"/>
            <w:hideMark/>
          </w:tcPr>
          <w:p w14:paraId="5949CE23" w14:textId="621B29B9" w:rsidR="00400CA4" w:rsidRPr="00850CE5" w:rsidRDefault="00400CA4" w:rsidP="00400CA4">
            <w:pPr>
              <w:rPr>
                <w:szCs w:val="20"/>
              </w:rPr>
            </w:pPr>
            <w:r w:rsidRPr="00850CE5">
              <w:rPr>
                <w:szCs w:val="20"/>
              </w:rPr>
              <w:t>Execução de serviços de pavimentação em bloco de concreto vibroprensado, intertravado</w:t>
            </w:r>
            <w:r w:rsidR="00D66DC0" w:rsidRPr="00850CE5">
              <w:rPr>
                <w:szCs w:val="20"/>
              </w:rPr>
              <w:t>, com coxim de areia compactada</w:t>
            </w:r>
          </w:p>
        </w:tc>
        <w:tc>
          <w:tcPr>
            <w:tcW w:w="1558" w:type="dxa"/>
            <w:noWrap/>
            <w:vAlign w:val="center"/>
            <w:hideMark/>
          </w:tcPr>
          <w:p w14:paraId="7F760C99" w14:textId="32016CC9" w:rsidR="00400CA4" w:rsidRPr="00850CE5" w:rsidRDefault="00D66DC0" w:rsidP="00400CA4">
            <w:pPr>
              <w:jc w:val="center"/>
              <w:rPr>
                <w:szCs w:val="20"/>
              </w:rPr>
            </w:pPr>
            <w:r w:rsidRPr="00850CE5">
              <w:rPr>
                <w:szCs w:val="20"/>
              </w:rPr>
              <w:t>2.200,00 m²</w:t>
            </w:r>
          </w:p>
        </w:tc>
      </w:tr>
      <w:tr w:rsidR="00D66DC0" w:rsidRPr="00850CE5" w14:paraId="66C76A6D" w14:textId="77777777" w:rsidTr="00BC2196">
        <w:trPr>
          <w:trHeight w:val="113"/>
          <w:jc w:val="right"/>
        </w:trPr>
        <w:tc>
          <w:tcPr>
            <w:tcW w:w="1203" w:type="dxa"/>
            <w:noWrap/>
            <w:vAlign w:val="center"/>
          </w:tcPr>
          <w:p w14:paraId="1BBCF6EF" w14:textId="781D9788" w:rsidR="00D66DC0" w:rsidRPr="00850CE5" w:rsidRDefault="00D66DC0" w:rsidP="00400CA4">
            <w:pPr>
              <w:jc w:val="center"/>
              <w:rPr>
                <w:szCs w:val="20"/>
                <w:lang w:eastAsia="pt-BR"/>
              </w:rPr>
            </w:pPr>
            <w:r w:rsidRPr="00850CE5">
              <w:rPr>
                <w:szCs w:val="20"/>
                <w:lang w:eastAsia="pt-BR"/>
              </w:rPr>
              <w:t>3.0</w:t>
            </w:r>
          </w:p>
        </w:tc>
        <w:tc>
          <w:tcPr>
            <w:tcW w:w="4962" w:type="dxa"/>
            <w:vAlign w:val="center"/>
          </w:tcPr>
          <w:p w14:paraId="3B59E659" w14:textId="045082B2" w:rsidR="00D66DC0" w:rsidRPr="00850CE5" w:rsidRDefault="00D66DC0" w:rsidP="00400CA4">
            <w:pPr>
              <w:rPr>
                <w:szCs w:val="20"/>
              </w:rPr>
            </w:pPr>
            <w:r w:rsidRPr="00850CE5">
              <w:rPr>
                <w:szCs w:val="20"/>
              </w:rPr>
              <w:t>Execução de piso em concreto simples desempolado, fck=15MPa</w:t>
            </w:r>
          </w:p>
        </w:tc>
        <w:tc>
          <w:tcPr>
            <w:tcW w:w="1558" w:type="dxa"/>
            <w:noWrap/>
            <w:vAlign w:val="center"/>
          </w:tcPr>
          <w:p w14:paraId="02E6AEAA" w14:textId="1CF7E688" w:rsidR="00D66DC0" w:rsidRPr="00850CE5" w:rsidRDefault="00D66DC0" w:rsidP="00400CA4">
            <w:pPr>
              <w:jc w:val="center"/>
              <w:rPr>
                <w:szCs w:val="20"/>
              </w:rPr>
            </w:pPr>
            <w:r w:rsidRPr="00850CE5">
              <w:rPr>
                <w:szCs w:val="20"/>
              </w:rPr>
              <w:t>3250,00m²</w:t>
            </w:r>
          </w:p>
        </w:tc>
      </w:tr>
    </w:tbl>
    <w:p w14:paraId="4BA54383" w14:textId="77777777" w:rsidR="007229F2" w:rsidRPr="00990FD6" w:rsidRDefault="007229F2" w:rsidP="00713A43">
      <w:pPr>
        <w:rPr>
          <w:szCs w:val="20"/>
        </w:rPr>
      </w:pPr>
    </w:p>
    <w:p w14:paraId="1D32C089" w14:textId="77777777" w:rsidR="00D7459C" w:rsidRPr="00990FD6" w:rsidRDefault="00D7459C" w:rsidP="00713A43">
      <w:pPr>
        <w:rPr>
          <w:szCs w:val="20"/>
        </w:rPr>
      </w:pPr>
    </w:p>
    <w:p w14:paraId="249B2800" w14:textId="77777777" w:rsidR="005B2B2E" w:rsidRPr="00990FD6" w:rsidRDefault="000438AC" w:rsidP="00FF571C">
      <w:pPr>
        <w:pStyle w:val="PargrafodaLista"/>
        <w:numPr>
          <w:ilvl w:val="0"/>
          <w:numId w:val="20"/>
        </w:numPr>
        <w:ind w:left="1843" w:hanging="425"/>
        <w:rPr>
          <w:szCs w:val="20"/>
        </w:rPr>
      </w:pPr>
      <w:r w:rsidRPr="00990FD6">
        <w:rPr>
          <w:szCs w:val="20"/>
        </w:rPr>
        <w:t>É permitido o somatório dos quantitativos estipulados na alínea “c”, mediante comprovação em mais de um atestado</w:t>
      </w:r>
      <w:r w:rsidR="00A84AC7" w:rsidRPr="00990FD6">
        <w:rPr>
          <w:szCs w:val="20"/>
        </w:rPr>
        <w:t>;</w:t>
      </w:r>
    </w:p>
    <w:p w14:paraId="6F5A4045" w14:textId="77777777" w:rsidR="0060375C" w:rsidRPr="00990FD6" w:rsidRDefault="0060375C" w:rsidP="0060375C">
      <w:pPr>
        <w:ind w:left="1418"/>
        <w:rPr>
          <w:szCs w:val="20"/>
        </w:rPr>
      </w:pPr>
    </w:p>
    <w:p w14:paraId="7FAF57F2" w14:textId="412F7CD7" w:rsidR="001C2B29" w:rsidRPr="00DE45FC" w:rsidRDefault="00794273" w:rsidP="00FF571C">
      <w:pPr>
        <w:pStyle w:val="PargrafodaLista"/>
        <w:numPr>
          <w:ilvl w:val="0"/>
          <w:numId w:val="20"/>
        </w:numPr>
        <w:ind w:left="1843" w:hanging="425"/>
        <w:rPr>
          <w:bCs/>
          <w:szCs w:val="20"/>
        </w:rPr>
      </w:pPr>
      <w:r w:rsidRPr="00990FD6">
        <w:rPr>
          <w:szCs w:val="20"/>
        </w:rPr>
        <w:t xml:space="preserve">Definem-se como obras </w:t>
      </w:r>
      <w:r w:rsidRPr="00DE45FC">
        <w:rPr>
          <w:szCs w:val="20"/>
        </w:rPr>
        <w:t xml:space="preserve">similares: obras construtivamente afins às de </w:t>
      </w:r>
      <w:r w:rsidR="006635AD" w:rsidRPr="00DE45FC">
        <w:rPr>
          <w:szCs w:val="20"/>
        </w:rPr>
        <w:t>obra civil, como reforma</w:t>
      </w:r>
      <w:r w:rsidR="00DE45FC" w:rsidRPr="00DE45FC">
        <w:rPr>
          <w:szCs w:val="20"/>
        </w:rPr>
        <w:t>, ampliação</w:t>
      </w:r>
      <w:r w:rsidR="006635AD" w:rsidRPr="00DE45FC">
        <w:rPr>
          <w:szCs w:val="20"/>
        </w:rPr>
        <w:t xml:space="preserve"> e construção de parques, praças, edificaçõe</w:t>
      </w:r>
      <w:r w:rsidR="00C80477" w:rsidRPr="00DE45FC">
        <w:rPr>
          <w:szCs w:val="20"/>
        </w:rPr>
        <w:t>s</w:t>
      </w:r>
      <w:r w:rsidR="00DE45FC" w:rsidRPr="00DE45FC">
        <w:rPr>
          <w:szCs w:val="20"/>
        </w:rPr>
        <w:t xml:space="preserve"> e orlas</w:t>
      </w:r>
      <w:r w:rsidR="00C80477" w:rsidRPr="00DE45FC">
        <w:rPr>
          <w:szCs w:val="20"/>
        </w:rPr>
        <w:t>.</w:t>
      </w:r>
    </w:p>
    <w:p w14:paraId="519252C4" w14:textId="77777777" w:rsidR="00B63395" w:rsidRPr="00990FD6" w:rsidRDefault="00B63395" w:rsidP="001C2B29">
      <w:pPr>
        <w:rPr>
          <w:color w:val="FF0000"/>
          <w:szCs w:val="20"/>
        </w:rPr>
      </w:pPr>
    </w:p>
    <w:p w14:paraId="757E10D3" w14:textId="33B194BA" w:rsidR="00794273" w:rsidRPr="00990FD6" w:rsidRDefault="00794273" w:rsidP="00FF571C">
      <w:pPr>
        <w:pStyle w:val="PargrafodaLista"/>
        <w:numPr>
          <w:ilvl w:val="0"/>
          <w:numId w:val="20"/>
        </w:numPr>
        <w:ind w:left="1843" w:hanging="425"/>
        <w:rPr>
          <w:szCs w:val="20"/>
        </w:rPr>
      </w:pPr>
      <w:r w:rsidRPr="00990FD6">
        <w:rPr>
          <w:szCs w:val="20"/>
        </w:rPr>
        <w:t>Definem-se como obras de porte e complexidade similares àquelas que apresentam grandezas e características técnicas semelhantes às descritas no Projeto Básico</w:t>
      </w:r>
      <w:r w:rsidR="000A2353" w:rsidRPr="00990FD6">
        <w:rPr>
          <w:szCs w:val="20"/>
        </w:rPr>
        <w:t xml:space="preserve"> ou Executivo</w:t>
      </w:r>
      <w:r w:rsidRPr="00990FD6">
        <w:rPr>
          <w:szCs w:val="20"/>
        </w:rPr>
        <w:t xml:space="preserve"> – </w:t>
      </w:r>
      <w:r w:rsidR="009B0C4F">
        <w:rPr>
          <w:szCs w:val="20"/>
        </w:rPr>
        <w:fldChar w:fldCharType="begin"/>
      </w:r>
      <w:r w:rsidR="009B0C4F">
        <w:rPr>
          <w:szCs w:val="20"/>
        </w:rPr>
        <w:instrText xml:space="preserve"> REF _Ref450205759 \h </w:instrText>
      </w:r>
      <w:r w:rsidR="009B0C4F">
        <w:rPr>
          <w:szCs w:val="20"/>
        </w:rPr>
      </w:r>
      <w:r w:rsidR="009B0C4F">
        <w:rPr>
          <w:szCs w:val="20"/>
        </w:rPr>
        <w:fldChar w:fldCharType="separate"/>
      </w:r>
      <w:r w:rsidR="008579EF" w:rsidRPr="00990FD6">
        <w:rPr>
          <w:szCs w:val="20"/>
        </w:rPr>
        <w:t xml:space="preserve">Anexo </w:t>
      </w:r>
      <w:r w:rsidR="008579EF">
        <w:rPr>
          <w:noProof/>
          <w:szCs w:val="20"/>
        </w:rPr>
        <w:t>V</w:t>
      </w:r>
      <w:r w:rsidR="009B0C4F">
        <w:rPr>
          <w:szCs w:val="20"/>
        </w:rPr>
        <w:fldChar w:fldCharType="end"/>
      </w:r>
      <w:r w:rsidRPr="00990FD6">
        <w:rPr>
          <w:szCs w:val="20"/>
        </w:rPr>
        <w:t>, parte integrante deste Edital;</w:t>
      </w:r>
    </w:p>
    <w:p w14:paraId="005876E0" w14:textId="77777777" w:rsidR="003E532D" w:rsidRPr="00990FD6" w:rsidRDefault="003E532D" w:rsidP="001C2B29">
      <w:pPr>
        <w:rPr>
          <w:szCs w:val="20"/>
        </w:rPr>
      </w:pPr>
    </w:p>
    <w:p w14:paraId="5CD52B8A" w14:textId="554E6AF7" w:rsidR="002D07DA" w:rsidRPr="00990FD6" w:rsidRDefault="00FE534F" w:rsidP="00FF571C">
      <w:pPr>
        <w:pStyle w:val="PargrafodaLista"/>
        <w:numPr>
          <w:ilvl w:val="0"/>
          <w:numId w:val="20"/>
        </w:numPr>
        <w:ind w:left="1843" w:hanging="425"/>
        <w:rPr>
          <w:szCs w:val="20"/>
        </w:rPr>
      </w:pPr>
      <w:r w:rsidRPr="00990FD6">
        <w:rPr>
          <w:szCs w:val="20"/>
        </w:rPr>
        <w:t>Deverá(ão) constar do(s) atestado(s) ou da(s) certidão(</w:t>
      </w:r>
      <w:r w:rsidRPr="00DE45FC">
        <w:rPr>
          <w:szCs w:val="20"/>
        </w:rPr>
        <w:t xml:space="preserve">ões) expedida(s) CREA, em </w:t>
      </w:r>
      <w:r w:rsidRPr="00990FD6">
        <w:rPr>
          <w:szCs w:val="20"/>
        </w:rPr>
        <w:t>destaque, os seguintes dados</w:t>
      </w:r>
      <w:r w:rsidR="005B2B2E" w:rsidRPr="00990FD6">
        <w:rPr>
          <w:szCs w:val="20"/>
        </w:rPr>
        <w:t>:</w:t>
      </w:r>
    </w:p>
    <w:p w14:paraId="78F447DD" w14:textId="77777777" w:rsidR="002D07DA" w:rsidRPr="00990FD6" w:rsidRDefault="002D07DA" w:rsidP="002D07DA">
      <w:pPr>
        <w:pStyle w:val="PargrafodaLista"/>
        <w:numPr>
          <w:ilvl w:val="0"/>
          <w:numId w:val="52"/>
        </w:numPr>
        <w:rPr>
          <w:szCs w:val="20"/>
        </w:rPr>
      </w:pPr>
      <w:r w:rsidRPr="00990FD6">
        <w:rPr>
          <w:szCs w:val="20"/>
        </w:rPr>
        <w:t>l</w:t>
      </w:r>
      <w:r w:rsidR="005B2B2E" w:rsidRPr="00990FD6">
        <w:rPr>
          <w:szCs w:val="20"/>
        </w:rPr>
        <w:t>ocal de execução</w:t>
      </w:r>
      <w:r w:rsidRPr="00990FD6">
        <w:rPr>
          <w:szCs w:val="20"/>
        </w:rPr>
        <w:t>;</w:t>
      </w:r>
    </w:p>
    <w:p w14:paraId="4E75E5BE" w14:textId="77777777" w:rsidR="002D07DA" w:rsidRPr="00990FD6" w:rsidRDefault="005B2B2E" w:rsidP="002D07DA">
      <w:pPr>
        <w:pStyle w:val="PargrafodaLista"/>
        <w:numPr>
          <w:ilvl w:val="0"/>
          <w:numId w:val="52"/>
        </w:numPr>
        <w:rPr>
          <w:szCs w:val="20"/>
        </w:rPr>
      </w:pPr>
      <w:r w:rsidRPr="00990FD6">
        <w:rPr>
          <w:szCs w:val="20"/>
        </w:rPr>
        <w:t>nome do contratante e da pessoa jurídica contratada</w:t>
      </w:r>
      <w:r w:rsidR="002D07DA" w:rsidRPr="00990FD6">
        <w:rPr>
          <w:szCs w:val="20"/>
        </w:rPr>
        <w:t>;</w:t>
      </w:r>
    </w:p>
    <w:p w14:paraId="1BFB78A0" w14:textId="3C6A6C15" w:rsidR="002D07DA" w:rsidRPr="00990FD6" w:rsidRDefault="00FE534F" w:rsidP="002D07DA">
      <w:pPr>
        <w:pStyle w:val="PargrafodaLista"/>
        <w:numPr>
          <w:ilvl w:val="0"/>
          <w:numId w:val="52"/>
        </w:numPr>
        <w:rPr>
          <w:szCs w:val="20"/>
        </w:rPr>
      </w:pPr>
      <w:r w:rsidRPr="00990FD6">
        <w:rPr>
          <w:szCs w:val="20"/>
        </w:rPr>
        <w:t xml:space="preserve">nome(s) do(s) responsável(is) técnico(s), seu(s) título(s) profissional(is) e número(s) de registro(s) no </w:t>
      </w:r>
      <w:r w:rsidRPr="00DE45FC">
        <w:rPr>
          <w:szCs w:val="20"/>
        </w:rPr>
        <w:t>CREA</w:t>
      </w:r>
      <w:r w:rsidR="005B2B2E" w:rsidRPr="00DE45FC">
        <w:rPr>
          <w:szCs w:val="20"/>
        </w:rPr>
        <w:t>;</w:t>
      </w:r>
    </w:p>
    <w:p w14:paraId="194F5A5C" w14:textId="77777777" w:rsidR="002D07DA" w:rsidRPr="00990FD6" w:rsidRDefault="005B2B2E" w:rsidP="002D07DA">
      <w:pPr>
        <w:pStyle w:val="PargrafodaLista"/>
        <w:numPr>
          <w:ilvl w:val="0"/>
          <w:numId w:val="52"/>
        </w:numPr>
        <w:rPr>
          <w:szCs w:val="20"/>
        </w:rPr>
      </w:pPr>
      <w:r w:rsidRPr="00990FD6">
        <w:rPr>
          <w:szCs w:val="20"/>
        </w:rPr>
        <w:t>descrição técnicas sucinta indicando os serviços e quantitativos executados</w:t>
      </w:r>
      <w:r w:rsidR="002D07DA" w:rsidRPr="00990FD6">
        <w:rPr>
          <w:szCs w:val="20"/>
        </w:rPr>
        <w:t>; e</w:t>
      </w:r>
    </w:p>
    <w:p w14:paraId="144A32CC" w14:textId="77777777" w:rsidR="005B2B2E" w:rsidRPr="00990FD6" w:rsidRDefault="005B2B2E" w:rsidP="002D07DA">
      <w:pPr>
        <w:pStyle w:val="PargrafodaLista"/>
        <w:numPr>
          <w:ilvl w:val="0"/>
          <w:numId w:val="52"/>
        </w:numPr>
        <w:rPr>
          <w:szCs w:val="20"/>
        </w:rPr>
      </w:pPr>
      <w:r w:rsidRPr="00990FD6">
        <w:rPr>
          <w:szCs w:val="20"/>
        </w:rPr>
        <w:t>o prazo final de execução.</w:t>
      </w:r>
    </w:p>
    <w:p w14:paraId="7D8B7880" w14:textId="77777777" w:rsidR="00711653" w:rsidRPr="00990FD6" w:rsidRDefault="00711653" w:rsidP="00711653">
      <w:pPr>
        <w:ind w:left="810" w:hanging="360"/>
        <w:rPr>
          <w:szCs w:val="20"/>
        </w:rPr>
      </w:pPr>
    </w:p>
    <w:p w14:paraId="162DD4F2" w14:textId="5D60B227" w:rsidR="00CB01BD" w:rsidRPr="00990FD6" w:rsidRDefault="00233FF3" w:rsidP="00FF571C">
      <w:pPr>
        <w:pStyle w:val="PargrafodaLista"/>
        <w:numPr>
          <w:ilvl w:val="0"/>
          <w:numId w:val="25"/>
        </w:numPr>
        <w:ind w:left="1418" w:hanging="567"/>
        <w:rPr>
          <w:szCs w:val="20"/>
        </w:rPr>
      </w:pPr>
      <w:r w:rsidRPr="00990FD6">
        <w:rPr>
          <w:b/>
          <w:szCs w:val="20"/>
        </w:rPr>
        <w:t>Capacidade Técnico-Profissional</w:t>
      </w:r>
      <w:r w:rsidRPr="00990FD6">
        <w:rPr>
          <w:szCs w:val="20"/>
        </w:rPr>
        <w:t xml:space="preserve">: </w:t>
      </w:r>
      <w:r w:rsidR="005B2B2E" w:rsidRPr="00990FD6">
        <w:rPr>
          <w:szCs w:val="20"/>
        </w:rPr>
        <w:t xml:space="preserve">Comprovação de que a licitante possui em seu quadro permanente, na data da entrega </w:t>
      </w:r>
      <w:r w:rsidR="005B2B2E" w:rsidRPr="00DE45FC">
        <w:rPr>
          <w:szCs w:val="20"/>
        </w:rPr>
        <w:t xml:space="preserve">da proposta, profissional </w:t>
      </w:r>
      <w:r w:rsidR="001806E3" w:rsidRPr="00DE45FC">
        <w:rPr>
          <w:szCs w:val="20"/>
        </w:rPr>
        <w:t>de nível superior ou outro devidamente reconhecido pela entidade competente,</w:t>
      </w:r>
      <w:r w:rsidR="0087720C" w:rsidRPr="00DE45FC">
        <w:rPr>
          <w:szCs w:val="20"/>
        </w:rPr>
        <w:t xml:space="preserve"> </w:t>
      </w:r>
      <w:r w:rsidR="005B2B2E" w:rsidRPr="00DE45FC">
        <w:rPr>
          <w:szCs w:val="20"/>
        </w:rPr>
        <w:t xml:space="preserve">detentor de atestado de responsabilidade técnica, e devidamente registrado no </w:t>
      </w:r>
      <w:r w:rsidR="005B2B2E" w:rsidRPr="00990FD6">
        <w:rPr>
          <w:szCs w:val="20"/>
        </w:rPr>
        <w:t xml:space="preserve">CREA, acompanhado da respectiva Certidão de Acervo Técnico – CAT, expedida por este Conselho, que comprove ter o profissional executado </w:t>
      </w:r>
      <w:r w:rsidR="001806E3" w:rsidRPr="00990FD6">
        <w:rPr>
          <w:szCs w:val="20"/>
        </w:rPr>
        <w:t xml:space="preserve">serviço </w:t>
      </w:r>
      <w:r w:rsidR="001806E3" w:rsidRPr="00EE2498">
        <w:rPr>
          <w:szCs w:val="20"/>
        </w:rPr>
        <w:t xml:space="preserve">relativo à </w:t>
      </w:r>
      <w:r w:rsidR="00114DB4">
        <w:rPr>
          <w:szCs w:val="20"/>
        </w:rPr>
        <w:t>implantação</w:t>
      </w:r>
      <w:r w:rsidR="00DE45FC" w:rsidRPr="00EE2498">
        <w:rPr>
          <w:szCs w:val="20"/>
        </w:rPr>
        <w:t xml:space="preserve"> de orlas</w:t>
      </w:r>
      <w:r w:rsidR="00CB01BD" w:rsidRPr="00EE2498">
        <w:rPr>
          <w:szCs w:val="20"/>
        </w:rPr>
        <w:t xml:space="preserve"> </w:t>
      </w:r>
      <w:r w:rsidR="00CB01BD" w:rsidRPr="00990FD6">
        <w:rPr>
          <w:szCs w:val="20"/>
        </w:rPr>
        <w:t>ou obras similares, conforme alínea “c2” deste subitem</w:t>
      </w:r>
      <w:r w:rsidR="001C2B29" w:rsidRPr="00990FD6">
        <w:rPr>
          <w:szCs w:val="20"/>
        </w:rPr>
        <w:t>.</w:t>
      </w:r>
    </w:p>
    <w:p w14:paraId="774EF7A4" w14:textId="77777777" w:rsidR="008669D5" w:rsidRPr="00990FD6" w:rsidRDefault="008669D5" w:rsidP="001C2B29">
      <w:pPr>
        <w:rPr>
          <w:szCs w:val="20"/>
        </w:rPr>
      </w:pPr>
    </w:p>
    <w:p w14:paraId="70170F42" w14:textId="77777777" w:rsidR="00566459" w:rsidRPr="00990FD6" w:rsidRDefault="00566459" w:rsidP="001C2B29">
      <w:pPr>
        <w:rPr>
          <w:szCs w:val="20"/>
        </w:rPr>
      </w:pPr>
    </w:p>
    <w:p w14:paraId="3FB14D4B" w14:textId="77777777" w:rsidR="00DF2DAA" w:rsidRPr="00990FD6" w:rsidRDefault="00DF2DAA" w:rsidP="00FF571C">
      <w:pPr>
        <w:pStyle w:val="PargrafodaLista"/>
        <w:numPr>
          <w:ilvl w:val="0"/>
          <w:numId w:val="26"/>
        </w:numPr>
        <w:tabs>
          <w:tab w:val="left" w:pos="2127"/>
        </w:tabs>
        <w:ind w:left="2127" w:hanging="567"/>
        <w:rPr>
          <w:szCs w:val="20"/>
        </w:rPr>
      </w:pPr>
      <w:r w:rsidRPr="00990FD6">
        <w:rPr>
          <w:szCs w:val="20"/>
        </w:rPr>
        <w:lastRenderedPageBreak/>
        <w:t xml:space="preserve">Entende-se, para fins deste Edital, como pertencente ao quadro permanente: </w:t>
      </w:r>
    </w:p>
    <w:p w14:paraId="0FEEF976" w14:textId="77777777" w:rsidR="00DF2DAA" w:rsidRPr="00990FD6" w:rsidRDefault="003B493D" w:rsidP="00FF571C">
      <w:pPr>
        <w:pStyle w:val="PargrafodaLista"/>
        <w:numPr>
          <w:ilvl w:val="0"/>
          <w:numId w:val="32"/>
        </w:numPr>
        <w:ind w:left="2552" w:hanging="425"/>
        <w:rPr>
          <w:szCs w:val="20"/>
        </w:rPr>
      </w:pPr>
      <w:r w:rsidRPr="00990FD6">
        <w:rPr>
          <w:szCs w:val="20"/>
        </w:rPr>
        <w:t>O</w:t>
      </w:r>
      <w:r w:rsidR="00DF2DAA" w:rsidRPr="00990FD6">
        <w:rPr>
          <w:szCs w:val="20"/>
        </w:rPr>
        <w:t xml:space="preserve"> empregado;</w:t>
      </w:r>
    </w:p>
    <w:p w14:paraId="5DE4D4B8" w14:textId="77777777" w:rsidR="00DF2DAA" w:rsidRPr="00990FD6" w:rsidRDefault="003B493D" w:rsidP="00FF571C">
      <w:pPr>
        <w:pStyle w:val="PargrafodaLista"/>
        <w:numPr>
          <w:ilvl w:val="0"/>
          <w:numId w:val="32"/>
        </w:numPr>
        <w:ind w:left="2552" w:hanging="425"/>
        <w:rPr>
          <w:szCs w:val="20"/>
        </w:rPr>
      </w:pPr>
      <w:r w:rsidRPr="00990FD6">
        <w:rPr>
          <w:szCs w:val="20"/>
        </w:rPr>
        <w:t>O</w:t>
      </w:r>
      <w:r w:rsidR="00DF2DAA" w:rsidRPr="00990FD6">
        <w:rPr>
          <w:szCs w:val="20"/>
        </w:rPr>
        <w:t xml:space="preserve"> sócio; </w:t>
      </w:r>
    </w:p>
    <w:p w14:paraId="2EC1812B" w14:textId="77777777" w:rsidR="00DF2DAA" w:rsidRPr="00990FD6" w:rsidRDefault="003B493D" w:rsidP="00FF571C">
      <w:pPr>
        <w:pStyle w:val="PargrafodaLista"/>
        <w:numPr>
          <w:ilvl w:val="0"/>
          <w:numId w:val="32"/>
        </w:numPr>
        <w:ind w:left="2552" w:hanging="425"/>
        <w:rPr>
          <w:szCs w:val="20"/>
        </w:rPr>
      </w:pPr>
      <w:r w:rsidRPr="00990FD6">
        <w:rPr>
          <w:szCs w:val="20"/>
        </w:rPr>
        <w:t>O</w:t>
      </w:r>
      <w:r w:rsidR="00DF2DAA" w:rsidRPr="00990FD6">
        <w:rPr>
          <w:szCs w:val="20"/>
        </w:rPr>
        <w:t xml:space="preserve"> detentor de contrato de prestação de serviço.</w:t>
      </w:r>
    </w:p>
    <w:p w14:paraId="50851ECB" w14:textId="77777777" w:rsidR="003B493D" w:rsidRPr="00990FD6" w:rsidRDefault="003B493D" w:rsidP="002C1E14">
      <w:pPr>
        <w:tabs>
          <w:tab w:val="left" w:pos="1560"/>
          <w:tab w:val="left" w:pos="2127"/>
        </w:tabs>
        <w:suppressAutoHyphens/>
        <w:spacing w:before="120"/>
        <w:ind w:left="2127" w:hanging="567"/>
        <w:rPr>
          <w:szCs w:val="20"/>
        </w:rPr>
      </w:pPr>
    </w:p>
    <w:p w14:paraId="1DFB3939" w14:textId="77777777" w:rsidR="00305F4C" w:rsidRPr="00990FD6" w:rsidRDefault="00DF2DAA" w:rsidP="00FF571C">
      <w:pPr>
        <w:pStyle w:val="PargrafodaLista"/>
        <w:numPr>
          <w:ilvl w:val="0"/>
          <w:numId w:val="26"/>
        </w:numPr>
        <w:tabs>
          <w:tab w:val="left" w:pos="2127"/>
        </w:tabs>
        <w:ind w:left="2127" w:hanging="567"/>
        <w:rPr>
          <w:szCs w:val="20"/>
        </w:rPr>
      </w:pPr>
      <w:r w:rsidRPr="00990FD6">
        <w:rPr>
          <w:szCs w:val="20"/>
        </w:rPr>
        <w:t>A licitante deverá comprovar através da juntada de cópia de:</w:t>
      </w:r>
    </w:p>
    <w:p w14:paraId="49CF13A0" w14:textId="77777777" w:rsidR="00305F4C" w:rsidRPr="00990FD6" w:rsidRDefault="00305F4C" w:rsidP="00305F4C">
      <w:pPr>
        <w:pStyle w:val="PargrafodaLista"/>
        <w:numPr>
          <w:ilvl w:val="0"/>
          <w:numId w:val="53"/>
        </w:numPr>
        <w:tabs>
          <w:tab w:val="left" w:pos="2127"/>
        </w:tabs>
        <w:rPr>
          <w:szCs w:val="20"/>
        </w:rPr>
      </w:pPr>
      <w:r w:rsidRPr="00990FD6">
        <w:rPr>
          <w:szCs w:val="20"/>
        </w:rPr>
        <w:t>Empregado: F</w:t>
      </w:r>
      <w:r w:rsidR="00DF2DAA" w:rsidRPr="00990FD6">
        <w:rPr>
          <w:szCs w:val="20"/>
        </w:rPr>
        <w:t>icha ou livro de registro de empregado ou carteira de trabalho do profissional, que comprove a condição de pertencente ao quadro da licitante</w:t>
      </w:r>
      <w:r w:rsidRPr="00990FD6">
        <w:rPr>
          <w:szCs w:val="20"/>
        </w:rPr>
        <w:t>;</w:t>
      </w:r>
    </w:p>
    <w:p w14:paraId="2830CBC0" w14:textId="77777777" w:rsidR="00305F4C" w:rsidRPr="00990FD6" w:rsidRDefault="00305F4C" w:rsidP="00305F4C">
      <w:pPr>
        <w:pStyle w:val="PargrafodaLista"/>
        <w:numPr>
          <w:ilvl w:val="0"/>
          <w:numId w:val="53"/>
        </w:numPr>
        <w:tabs>
          <w:tab w:val="left" w:pos="2127"/>
        </w:tabs>
        <w:rPr>
          <w:szCs w:val="20"/>
        </w:rPr>
      </w:pPr>
      <w:r w:rsidRPr="00990FD6">
        <w:rPr>
          <w:szCs w:val="20"/>
        </w:rPr>
        <w:t>Dirigente ou sócio: C</w:t>
      </w:r>
      <w:r w:rsidR="00DF2DAA" w:rsidRPr="00990FD6">
        <w:rPr>
          <w:szCs w:val="20"/>
        </w:rPr>
        <w:t>ontrato social, que demonstre a condição de sócio do profissional ou</w:t>
      </w:r>
      <w:r w:rsidRPr="00990FD6">
        <w:rPr>
          <w:szCs w:val="20"/>
        </w:rPr>
        <w:t xml:space="preserve"> ato constitutivo da empresa; ou</w:t>
      </w:r>
    </w:p>
    <w:p w14:paraId="73054A6E" w14:textId="77777777" w:rsidR="00DF2DAA" w:rsidRPr="00990FD6" w:rsidRDefault="00305F4C" w:rsidP="00305F4C">
      <w:pPr>
        <w:pStyle w:val="PargrafodaLista"/>
        <w:numPr>
          <w:ilvl w:val="0"/>
          <w:numId w:val="53"/>
        </w:numPr>
        <w:tabs>
          <w:tab w:val="left" w:pos="2127"/>
        </w:tabs>
        <w:rPr>
          <w:szCs w:val="20"/>
        </w:rPr>
      </w:pPr>
      <w:r w:rsidRPr="00990FD6">
        <w:rPr>
          <w:szCs w:val="20"/>
        </w:rPr>
        <w:t>Autônomo: C</w:t>
      </w:r>
      <w:r w:rsidR="00DF2DAA" w:rsidRPr="00990FD6">
        <w:rPr>
          <w:szCs w:val="20"/>
        </w:rPr>
        <w:t>ontrato de prestação de serviço, celebrado de acordo com a legislação civil comum ou declaração de contratação futura do profissional detentor do atestado apresentado, desde que acompanhado da anuência deste.</w:t>
      </w:r>
    </w:p>
    <w:p w14:paraId="2D055B51" w14:textId="77777777" w:rsidR="003B493D" w:rsidRPr="00990FD6" w:rsidRDefault="003B493D" w:rsidP="002C1E14">
      <w:pPr>
        <w:tabs>
          <w:tab w:val="left" w:pos="2127"/>
        </w:tabs>
        <w:ind w:left="2127" w:hanging="567"/>
        <w:rPr>
          <w:szCs w:val="20"/>
        </w:rPr>
      </w:pPr>
    </w:p>
    <w:p w14:paraId="418D07EB" w14:textId="77777777" w:rsidR="00DF2DAA" w:rsidRPr="00990FD6" w:rsidRDefault="00DF2DAA" w:rsidP="00FF571C">
      <w:pPr>
        <w:pStyle w:val="PargrafodaLista"/>
        <w:numPr>
          <w:ilvl w:val="0"/>
          <w:numId w:val="26"/>
        </w:numPr>
        <w:tabs>
          <w:tab w:val="left" w:pos="2127"/>
        </w:tabs>
        <w:ind w:left="2127" w:hanging="567"/>
        <w:rPr>
          <w:szCs w:val="20"/>
        </w:rPr>
      </w:pPr>
      <w:r w:rsidRPr="00990FD6">
        <w:rPr>
          <w:szCs w:val="20"/>
        </w:rPr>
        <w:t>No caso de duas ou mais licitantes apresentarem atestados de um mesmo profissional como responsável técnico, como comprovação de qualificação técnica, ambas serão inabilitadas.</w:t>
      </w:r>
    </w:p>
    <w:p w14:paraId="5A75A5E0" w14:textId="77777777" w:rsidR="003E532D" w:rsidRPr="00990FD6" w:rsidRDefault="003E532D" w:rsidP="005B2B2E">
      <w:pPr>
        <w:rPr>
          <w:szCs w:val="20"/>
        </w:rPr>
      </w:pPr>
    </w:p>
    <w:p w14:paraId="6E69649A" w14:textId="77777777" w:rsidR="0087720C" w:rsidRPr="00990FD6" w:rsidRDefault="0087720C" w:rsidP="005B2B2E">
      <w:pPr>
        <w:rPr>
          <w:szCs w:val="20"/>
        </w:rPr>
      </w:pPr>
    </w:p>
    <w:p w14:paraId="5C456D2B" w14:textId="218A81D4" w:rsidR="005B2B2E" w:rsidRPr="00990FD6" w:rsidRDefault="0069094E" w:rsidP="002C1E14">
      <w:pPr>
        <w:pStyle w:val="Ttulo1"/>
        <w:ind w:left="851" w:hanging="851"/>
        <w:rPr>
          <w:szCs w:val="20"/>
        </w:rPr>
      </w:pPr>
      <w:bookmarkStart w:id="16" w:name="_Toc88576866"/>
      <w:r w:rsidRPr="00990FD6">
        <w:rPr>
          <w:szCs w:val="20"/>
        </w:rPr>
        <w:t>ORÇAMENTO DE REFERÊNCIA</w:t>
      </w:r>
      <w:r w:rsidR="003247AE" w:rsidRPr="00990FD6">
        <w:rPr>
          <w:szCs w:val="20"/>
        </w:rPr>
        <w:t xml:space="preserve">, REFERÊNCIA DE PREÇOS E </w:t>
      </w:r>
      <w:r w:rsidR="005B2B2E" w:rsidRPr="00990FD6">
        <w:rPr>
          <w:szCs w:val="20"/>
        </w:rPr>
        <w:t>DOTAÇÃO ORÇAMENTÁRIA</w:t>
      </w:r>
      <w:bookmarkEnd w:id="16"/>
    </w:p>
    <w:p w14:paraId="44CA8486" w14:textId="77777777" w:rsidR="00BB23E2" w:rsidRPr="00990FD6" w:rsidRDefault="00BB23E2" w:rsidP="005B2B2E">
      <w:pPr>
        <w:rPr>
          <w:color w:val="000000"/>
          <w:szCs w:val="20"/>
        </w:rPr>
      </w:pPr>
    </w:p>
    <w:p w14:paraId="301C7AD7" w14:textId="56E2CAC3" w:rsidR="00F207BE" w:rsidRPr="001F46E6" w:rsidRDefault="003233E4" w:rsidP="00EE2498">
      <w:pPr>
        <w:pStyle w:val="Ttulo2"/>
        <w:ind w:left="851" w:hanging="851"/>
        <w:rPr>
          <w:szCs w:val="20"/>
        </w:rPr>
      </w:pPr>
      <w:bookmarkStart w:id="17" w:name="_Ref449450747"/>
      <w:r w:rsidRPr="001F46E6">
        <w:rPr>
          <w:szCs w:val="20"/>
        </w:rPr>
        <w:t xml:space="preserve">O valor estimado global para a contratação das obras e serviços de engenharia objeto deste Termo de Referência é de R$ </w:t>
      </w:r>
      <w:r w:rsidR="001F46E6" w:rsidRPr="001F46E6">
        <w:rPr>
          <w:szCs w:val="20"/>
        </w:rPr>
        <w:t>3.22</w:t>
      </w:r>
      <w:r w:rsidR="00183292">
        <w:rPr>
          <w:szCs w:val="20"/>
        </w:rPr>
        <w:t>3</w:t>
      </w:r>
      <w:r w:rsidR="001F46E6" w:rsidRPr="001F46E6">
        <w:rPr>
          <w:szCs w:val="20"/>
        </w:rPr>
        <w:t>.</w:t>
      </w:r>
      <w:r w:rsidR="00183292">
        <w:rPr>
          <w:szCs w:val="20"/>
        </w:rPr>
        <w:t>847</w:t>
      </w:r>
      <w:r w:rsidR="001F46E6" w:rsidRPr="001F46E6">
        <w:rPr>
          <w:szCs w:val="20"/>
        </w:rPr>
        <w:t>,</w:t>
      </w:r>
      <w:r w:rsidR="00183292">
        <w:rPr>
          <w:szCs w:val="20"/>
        </w:rPr>
        <w:t>82</w:t>
      </w:r>
      <w:r w:rsidR="001F46E6" w:rsidRPr="001F46E6">
        <w:rPr>
          <w:szCs w:val="20"/>
        </w:rPr>
        <w:t xml:space="preserve"> (</w:t>
      </w:r>
      <w:r w:rsidR="00183292">
        <w:rPr>
          <w:szCs w:val="20"/>
        </w:rPr>
        <w:t>t</w:t>
      </w:r>
      <w:r w:rsidR="001F46E6" w:rsidRPr="001F46E6">
        <w:rPr>
          <w:szCs w:val="20"/>
        </w:rPr>
        <w:t xml:space="preserve">rês milhões, duzentos e vinte e </w:t>
      </w:r>
      <w:r w:rsidR="00183292">
        <w:rPr>
          <w:szCs w:val="20"/>
        </w:rPr>
        <w:t>três</w:t>
      </w:r>
      <w:r w:rsidR="001F46E6" w:rsidRPr="001F46E6">
        <w:rPr>
          <w:szCs w:val="20"/>
        </w:rPr>
        <w:t xml:space="preserve"> mil, </w:t>
      </w:r>
      <w:r w:rsidR="00183292">
        <w:rPr>
          <w:szCs w:val="20"/>
        </w:rPr>
        <w:t>oitocentos e quarenta e sete</w:t>
      </w:r>
      <w:r w:rsidR="001F46E6" w:rsidRPr="001F46E6">
        <w:rPr>
          <w:szCs w:val="20"/>
        </w:rPr>
        <w:t xml:space="preserve"> reais e </w:t>
      </w:r>
      <w:r w:rsidR="00183292">
        <w:rPr>
          <w:szCs w:val="20"/>
        </w:rPr>
        <w:t>oitenta e dois</w:t>
      </w:r>
      <w:r w:rsidR="001F46E6" w:rsidRPr="001F46E6">
        <w:rPr>
          <w:szCs w:val="20"/>
        </w:rPr>
        <w:t xml:space="preserve"> centavos)</w:t>
      </w:r>
      <w:r w:rsidRPr="001F46E6">
        <w:rPr>
          <w:szCs w:val="20"/>
        </w:rPr>
        <w:t xml:space="preserve">, data base </w:t>
      </w:r>
      <w:r w:rsidR="00EE2498" w:rsidRPr="001F46E6">
        <w:rPr>
          <w:szCs w:val="20"/>
        </w:rPr>
        <w:t>setembro 2021</w:t>
      </w:r>
      <w:r w:rsidRPr="001F46E6">
        <w:rPr>
          <w:szCs w:val="20"/>
        </w:rPr>
        <w:t xml:space="preserve">, conforme o Anexo </w:t>
      </w:r>
      <w:r w:rsidR="00EE2498" w:rsidRPr="001F46E6">
        <w:rPr>
          <w:szCs w:val="20"/>
        </w:rPr>
        <w:t>III</w:t>
      </w:r>
      <w:r w:rsidRPr="001F46E6">
        <w:rPr>
          <w:szCs w:val="20"/>
        </w:rPr>
        <w:t xml:space="preserve"> - Orçamento de Referência, sendo o valor máximo global aceito pela Codevasf</w:t>
      </w:r>
      <w:bookmarkEnd w:id="17"/>
      <w:r w:rsidR="00EE2498" w:rsidRPr="001F46E6">
        <w:rPr>
          <w:szCs w:val="20"/>
        </w:rPr>
        <w:t>.</w:t>
      </w:r>
    </w:p>
    <w:p w14:paraId="46C2B90B" w14:textId="77777777" w:rsidR="00095EFE" w:rsidRPr="00095EFE" w:rsidRDefault="00095EFE" w:rsidP="00095EFE">
      <w:pPr>
        <w:rPr>
          <w:lang w:eastAsia="pt-BR"/>
        </w:rPr>
      </w:pPr>
    </w:p>
    <w:p w14:paraId="4FA16691" w14:textId="48E929B6" w:rsidR="005B2B2E" w:rsidRPr="00990FD6" w:rsidRDefault="005B2B2E" w:rsidP="00474792">
      <w:pPr>
        <w:pStyle w:val="Ttulo2"/>
        <w:ind w:left="851" w:hanging="851"/>
        <w:rPr>
          <w:szCs w:val="20"/>
        </w:rPr>
      </w:pPr>
      <w:r w:rsidRPr="00990FD6">
        <w:rPr>
          <w:szCs w:val="20"/>
        </w:rPr>
        <w:t xml:space="preserve">Estão inclusos no valor acima, o BDI, os encargos sociais, as taxas, os impostos e os emolumentos. Os quantitativos e </w:t>
      </w:r>
      <w:r w:rsidR="00831FB8" w:rsidRPr="00990FD6">
        <w:rPr>
          <w:szCs w:val="20"/>
        </w:rPr>
        <w:t xml:space="preserve">os preços de referência da Codevasf para os itens </w:t>
      </w:r>
      <w:r w:rsidR="00D83EA6" w:rsidRPr="00990FD6">
        <w:rPr>
          <w:szCs w:val="20"/>
        </w:rPr>
        <w:t>necessários à execução do objeto</w:t>
      </w:r>
      <w:r w:rsidRPr="00990FD6">
        <w:rPr>
          <w:szCs w:val="20"/>
        </w:rPr>
        <w:t xml:space="preserve"> constam da Planilha </w:t>
      </w:r>
      <w:r w:rsidR="00D83EA6" w:rsidRPr="00990FD6">
        <w:rPr>
          <w:szCs w:val="20"/>
        </w:rPr>
        <w:t>de Custos do Valor do Orçamento de Referência</w:t>
      </w:r>
      <w:r w:rsidRPr="00990FD6">
        <w:rPr>
          <w:szCs w:val="20"/>
        </w:rPr>
        <w:t xml:space="preserve"> – </w:t>
      </w:r>
      <w:r w:rsidR="00C27745" w:rsidRPr="00990FD6">
        <w:rPr>
          <w:szCs w:val="20"/>
        </w:rPr>
        <w:fldChar w:fldCharType="begin"/>
      </w:r>
      <w:r w:rsidR="00C27745" w:rsidRPr="00990FD6">
        <w:rPr>
          <w:szCs w:val="20"/>
        </w:rPr>
        <w:instrText xml:space="preserve"> REF _Ref450205931 \h </w:instrText>
      </w:r>
      <w:r w:rsidR="00990FD6">
        <w:rPr>
          <w:szCs w:val="20"/>
        </w:rPr>
        <w:instrText xml:space="preserve"> \* MERGEFORMAT </w:instrText>
      </w:r>
      <w:r w:rsidR="00C27745" w:rsidRPr="00990FD6">
        <w:rPr>
          <w:szCs w:val="20"/>
        </w:rPr>
      </w:r>
      <w:r w:rsidR="00C27745" w:rsidRPr="00990FD6">
        <w:rPr>
          <w:szCs w:val="20"/>
        </w:rPr>
        <w:fldChar w:fldCharType="separate"/>
      </w:r>
      <w:r w:rsidR="008579EF" w:rsidRPr="00990FD6">
        <w:rPr>
          <w:szCs w:val="20"/>
        </w:rPr>
        <w:t xml:space="preserve">Anexo </w:t>
      </w:r>
      <w:r w:rsidR="00C27745" w:rsidRPr="00990FD6">
        <w:rPr>
          <w:szCs w:val="20"/>
        </w:rPr>
        <w:fldChar w:fldCharType="end"/>
      </w:r>
      <w:r w:rsidRPr="00990FD6">
        <w:rPr>
          <w:szCs w:val="20"/>
        </w:rPr>
        <w:t>, parte integrante deste Termo de Referência.</w:t>
      </w:r>
    </w:p>
    <w:p w14:paraId="7DE8A80E" w14:textId="77777777" w:rsidR="005B2B2E" w:rsidRPr="00990FD6" w:rsidRDefault="005B2B2E" w:rsidP="00FB4834">
      <w:pPr>
        <w:pStyle w:val="Ttulo2"/>
        <w:numPr>
          <w:ilvl w:val="0"/>
          <w:numId w:val="0"/>
        </w:numPr>
        <w:rPr>
          <w:szCs w:val="20"/>
        </w:rPr>
      </w:pPr>
    </w:p>
    <w:p w14:paraId="0086D5A1" w14:textId="4ABD4C63" w:rsidR="00554460" w:rsidRDefault="00554460" w:rsidP="00554460">
      <w:pPr>
        <w:pStyle w:val="Ttulo2"/>
        <w:tabs>
          <w:tab w:val="num" w:pos="360"/>
        </w:tabs>
        <w:ind w:left="851" w:hanging="851"/>
        <w:rPr>
          <w:szCs w:val="20"/>
        </w:rPr>
      </w:pPr>
      <w:r w:rsidRPr="00990FD6">
        <w:rPr>
          <w:szCs w:val="20"/>
        </w:rPr>
        <w:t xml:space="preserve">O valor estimado para a contratação foi elaborado com base no </w:t>
      </w:r>
      <w:r w:rsidRPr="00764481">
        <w:rPr>
          <w:szCs w:val="20"/>
        </w:rPr>
        <w:t>Sistema de Preços, Custos e Índices da Caixa Econômica Federal (SINAPI</w:t>
      </w:r>
      <w:r w:rsidRPr="008E771A">
        <w:rPr>
          <w:szCs w:val="20"/>
        </w:rPr>
        <w:t>) e no ORSE</w:t>
      </w:r>
      <w:r>
        <w:rPr>
          <w:szCs w:val="20"/>
        </w:rPr>
        <w:t xml:space="preserve">, </w:t>
      </w:r>
      <w:r w:rsidRPr="00990FD6">
        <w:rPr>
          <w:szCs w:val="20"/>
        </w:rPr>
        <w:t xml:space="preserve">na data-base </w:t>
      </w:r>
      <w:r w:rsidRPr="00764481">
        <w:rPr>
          <w:szCs w:val="20"/>
        </w:rPr>
        <w:t xml:space="preserve">de </w:t>
      </w:r>
      <w:r>
        <w:rPr>
          <w:szCs w:val="20"/>
        </w:rPr>
        <w:t>09</w:t>
      </w:r>
      <w:r w:rsidRPr="00764481">
        <w:rPr>
          <w:szCs w:val="20"/>
        </w:rPr>
        <w:t>/2021</w:t>
      </w:r>
      <w:r w:rsidRPr="00990FD6">
        <w:rPr>
          <w:szCs w:val="20"/>
        </w:rPr>
        <w:t xml:space="preserve">, </w:t>
      </w:r>
      <w:r w:rsidRPr="00764481">
        <w:rPr>
          <w:szCs w:val="20"/>
        </w:rPr>
        <w:t>não desonerado</w:t>
      </w:r>
      <w:r w:rsidRPr="00990FD6">
        <w:rPr>
          <w:szCs w:val="20"/>
        </w:rPr>
        <w:t>, atendendo ao disposto na Lei nº 13.303, de 30/06/2016, e no Decreto nº 7.983, de 08/04/2013, já inclusos o BDI, encargos sociais, taxas, impostos e emolumentos.</w:t>
      </w:r>
    </w:p>
    <w:p w14:paraId="5B28546B" w14:textId="77777777" w:rsidR="00095EFE" w:rsidRPr="00095EFE" w:rsidRDefault="00095EFE" w:rsidP="00095EFE">
      <w:pPr>
        <w:rPr>
          <w:lang w:eastAsia="pt-BR"/>
        </w:rPr>
      </w:pPr>
    </w:p>
    <w:p w14:paraId="61A259C4" w14:textId="23B001B6" w:rsidR="00D133FE" w:rsidRPr="001F46E6" w:rsidRDefault="005B2B2E" w:rsidP="000F727A">
      <w:pPr>
        <w:pStyle w:val="Ttulo2"/>
        <w:tabs>
          <w:tab w:val="num" w:pos="360"/>
        </w:tabs>
        <w:ind w:left="851" w:hanging="851"/>
        <w:rPr>
          <w:szCs w:val="20"/>
        </w:rPr>
      </w:pPr>
      <w:r w:rsidRPr="001F46E6">
        <w:rPr>
          <w:szCs w:val="20"/>
        </w:rPr>
        <w:t>As despesas correrão à conta do Programa de Trabalho</w:t>
      </w:r>
      <w:r w:rsidR="008C394C" w:rsidRPr="001F46E6">
        <w:rPr>
          <w:szCs w:val="20"/>
        </w:rPr>
        <w:t xml:space="preserve"> nº </w:t>
      </w:r>
      <w:r w:rsidR="00095EFE" w:rsidRPr="001F46E6">
        <w:rPr>
          <w:szCs w:val="20"/>
        </w:rPr>
        <w:t>15.244.2217.7k66.0001</w:t>
      </w:r>
      <w:r w:rsidR="008C394C" w:rsidRPr="001F46E6">
        <w:rPr>
          <w:szCs w:val="20"/>
        </w:rPr>
        <w:t xml:space="preserve"> – </w:t>
      </w:r>
      <w:r w:rsidR="00095EFE" w:rsidRPr="001F46E6">
        <w:rPr>
          <w:szCs w:val="20"/>
        </w:rPr>
        <w:t>Apoio a Projetos de Desenvolvimento Sustentável Local Integrado - Nacional</w:t>
      </w:r>
      <w:r w:rsidR="008C394C" w:rsidRPr="001F46E6">
        <w:rPr>
          <w:szCs w:val="20"/>
        </w:rPr>
        <w:t>, Categoria Econômica 4, Despesas de Capital</w:t>
      </w:r>
      <w:r w:rsidR="00255FBD" w:rsidRPr="001F46E6">
        <w:rPr>
          <w:szCs w:val="20"/>
        </w:rPr>
        <w:t xml:space="preserve">, sob a gestão </w:t>
      </w:r>
      <w:r w:rsidR="00095EFE" w:rsidRPr="001F46E6">
        <w:rPr>
          <w:szCs w:val="20"/>
        </w:rPr>
        <w:t>Área de Desenvolvimento Integrado e Infraestrutura da CODEVASF.</w:t>
      </w:r>
      <w:r w:rsidR="00AF6EF7" w:rsidRPr="001F46E6">
        <w:rPr>
          <w:szCs w:val="20"/>
        </w:rPr>
        <w:t xml:space="preserve"> </w:t>
      </w:r>
    </w:p>
    <w:p w14:paraId="2C5AB049" w14:textId="77777777" w:rsidR="00D133FE" w:rsidRPr="00990FD6" w:rsidRDefault="00D133FE" w:rsidP="00474792">
      <w:pPr>
        <w:pStyle w:val="Ttulo2"/>
        <w:ind w:left="851" w:hanging="851"/>
        <w:rPr>
          <w:szCs w:val="20"/>
        </w:rPr>
      </w:pPr>
      <w:r w:rsidRPr="00990FD6">
        <w:rPr>
          <w:szCs w:val="20"/>
        </w:rPr>
        <w:t>O orçamento estimado estará disponível permanentemente aos órgãos de controle externo e interno.</w:t>
      </w:r>
    </w:p>
    <w:p w14:paraId="2E29B291" w14:textId="77777777" w:rsidR="00442788" w:rsidRPr="00990FD6" w:rsidRDefault="00442788" w:rsidP="00442788">
      <w:pPr>
        <w:rPr>
          <w:szCs w:val="20"/>
        </w:rPr>
      </w:pPr>
    </w:p>
    <w:p w14:paraId="10B43A8C" w14:textId="77777777" w:rsidR="0014222D" w:rsidRPr="00990FD6" w:rsidRDefault="0014222D" w:rsidP="00474792">
      <w:pPr>
        <w:pStyle w:val="Ttulo1"/>
        <w:ind w:left="851" w:hanging="851"/>
        <w:rPr>
          <w:szCs w:val="20"/>
        </w:rPr>
      </w:pPr>
      <w:bookmarkStart w:id="18" w:name="_Ref399859802"/>
      <w:bookmarkStart w:id="19" w:name="_Ref400449100"/>
      <w:bookmarkStart w:id="20" w:name="_Toc88576867"/>
      <w:r w:rsidRPr="00990FD6">
        <w:rPr>
          <w:szCs w:val="20"/>
        </w:rPr>
        <w:t>PRAZO DE EXECUÇÃO</w:t>
      </w:r>
      <w:bookmarkEnd w:id="18"/>
      <w:bookmarkEnd w:id="19"/>
      <w:r w:rsidR="00ED5E49" w:rsidRPr="00990FD6">
        <w:rPr>
          <w:szCs w:val="20"/>
        </w:rPr>
        <w:t xml:space="preserve"> DOS SERVIÇOS E PRAZO DE VIGÊNCIA DO CONTRATO</w:t>
      </w:r>
      <w:bookmarkEnd w:id="20"/>
    </w:p>
    <w:p w14:paraId="6D36C67A" w14:textId="77777777" w:rsidR="0014222D" w:rsidRPr="00AF6EF7" w:rsidRDefault="0014222D" w:rsidP="0014222D">
      <w:pPr>
        <w:rPr>
          <w:szCs w:val="20"/>
        </w:rPr>
      </w:pPr>
    </w:p>
    <w:p w14:paraId="69692A4F" w14:textId="7CD8A448" w:rsidR="00D64AEA" w:rsidRPr="00990FD6" w:rsidRDefault="00A65DC7" w:rsidP="00474792">
      <w:pPr>
        <w:pStyle w:val="Ttulo2"/>
        <w:ind w:left="851" w:hanging="851"/>
        <w:rPr>
          <w:szCs w:val="20"/>
        </w:rPr>
      </w:pPr>
      <w:bookmarkStart w:id="21" w:name="_Ref441156019"/>
      <w:r w:rsidRPr="00AF6EF7">
        <w:rPr>
          <w:szCs w:val="20"/>
        </w:rPr>
        <w:t xml:space="preserve">O prazo </w:t>
      </w:r>
      <w:r w:rsidR="002B092B" w:rsidRPr="00AF6EF7">
        <w:rPr>
          <w:szCs w:val="20"/>
        </w:rPr>
        <w:t xml:space="preserve">máximo </w:t>
      </w:r>
      <w:r w:rsidRPr="00AF6EF7">
        <w:rPr>
          <w:szCs w:val="20"/>
        </w:rPr>
        <w:t xml:space="preserve">de execução do </w:t>
      </w:r>
      <w:r w:rsidR="00D64AEA" w:rsidRPr="00AF6EF7">
        <w:rPr>
          <w:szCs w:val="20"/>
        </w:rPr>
        <w:t xml:space="preserve">objeto </w:t>
      </w:r>
      <w:r w:rsidRPr="00AF6EF7">
        <w:rPr>
          <w:szCs w:val="20"/>
        </w:rPr>
        <w:t xml:space="preserve">é de </w:t>
      </w:r>
      <w:r w:rsidR="00AF6EF7" w:rsidRPr="00AF6EF7">
        <w:rPr>
          <w:szCs w:val="20"/>
        </w:rPr>
        <w:t>210</w:t>
      </w:r>
      <w:r w:rsidR="008C394C" w:rsidRPr="00AF6EF7">
        <w:rPr>
          <w:szCs w:val="20"/>
        </w:rPr>
        <w:t xml:space="preserve"> (</w:t>
      </w:r>
      <w:r w:rsidR="00AF6EF7" w:rsidRPr="00AF6EF7">
        <w:rPr>
          <w:szCs w:val="20"/>
        </w:rPr>
        <w:t xml:space="preserve">duzentos e dez) </w:t>
      </w:r>
      <w:r w:rsidR="008C394C" w:rsidRPr="00AF6EF7">
        <w:rPr>
          <w:szCs w:val="20"/>
        </w:rPr>
        <w:t xml:space="preserve">dias </w:t>
      </w:r>
      <w:r w:rsidR="008C394C" w:rsidRPr="00990FD6">
        <w:rPr>
          <w:szCs w:val="20"/>
        </w:rPr>
        <w:t>consecutivos</w:t>
      </w:r>
      <w:r w:rsidRPr="00990FD6">
        <w:rPr>
          <w:szCs w:val="20"/>
        </w:rPr>
        <w:t xml:space="preserve">, </w:t>
      </w:r>
      <w:r w:rsidR="00D64AEA" w:rsidRPr="00990FD6">
        <w:rPr>
          <w:szCs w:val="20"/>
        </w:rPr>
        <w:t xml:space="preserve">contados a partir da emissão da </w:t>
      </w:r>
      <w:r w:rsidR="00D64AEA" w:rsidRPr="00990FD6">
        <w:rPr>
          <w:szCs w:val="20"/>
          <w:u w:val="single"/>
        </w:rPr>
        <w:t>Ordem de Serviço</w:t>
      </w:r>
      <w:r w:rsidR="00D64AEA" w:rsidRPr="00990FD6">
        <w:rPr>
          <w:szCs w:val="20"/>
        </w:rPr>
        <w:t>, podendo ser prorrogado, mediante manifestação expressa das partes.</w:t>
      </w:r>
    </w:p>
    <w:p w14:paraId="0288F970" w14:textId="77777777" w:rsidR="000168A4" w:rsidRPr="00990FD6" w:rsidRDefault="000168A4" w:rsidP="000168A4">
      <w:pPr>
        <w:rPr>
          <w:szCs w:val="20"/>
          <w:lang w:eastAsia="pt-BR"/>
        </w:rPr>
      </w:pPr>
    </w:p>
    <w:p w14:paraId="2E437B02" w14:textId="6CCC4040" w:rsidR="00AE48C9" w:rsidRPr="001B2D3E" w:rsidRDefault="00AE48C9" w:rsidP="00AE48C9">
      <w:pPr>
        <w:pStyle w:val="Ttulo2"/>
        <w:ind w:left="851" w:hanging="851"/>
        <w:rPr>
          <w:szCs w:val="20"/>
        </w:rPr>
      </w:pPr>
      <w:r w:rsidRPr="00AE48C9">
        <w:rPr>
          <w:szCs w:val="20"/>
        </w:rPr>
        <w:t xml:space="preserve">O prazo para vigência do contrato, contado em dias consecutivos, será o prazo de execução do objeto informado acima, acrescido de </w:t>
      </w:r>
      <w:r w:rsidR="00874205">
        <w:rPr>
          <w:szCs w:val="20"/>
        </w:rPr>
        <w:t>90</w:t>
      </w:r>
      <w:r w:rsidRPr="00AE48C9">
        <w:rPr>
          <w:szCs w:val="20"/>
        </w:rPr>
        <w:t xml:space="preserve"> dias, para expedição do Termo de Encerramento Físico dos Serviços, totalizando </w:t>
      </w:r>
      <w:r>
        <w:rPr>
          <w:szCs w:val="20"/>
        </w:rPr>
        <w:t>3</w:t>
      </w:r>
      <w:r w:rsidR="00874205">
        <w:rPr>
          <w:szCs w:val="20"/>
        </w:rPr>
        <w:t>0</w:t>
      </w:r>
      <w:r>
        <w:rPr>
          <w:szCs w:val="20"/>
        </w:rPr>
        <w:t>0</w:t>
      </w:r>
      <w:r w:rsidRPr="00167D23">
        <w:rPr>
          <w:szCs w:val="20"/>
        </w:rPr>
        <w:t xml:space="preserve"> (</w:t>
      </w:r>
      <w:r>
        <w:rPr>
          <w:szCs w:val="20"/>
        </w:rPr>
        <w:t>trezentos</w:t>
      </w:r>
      <w:r w:rsidRPr="00167D23">
        <w:rPr>
          <w:szCs w:val="20"/>
        </w:rPr>
        <w:t xml:space="preserve"> dias </w:t>
      </w:r>
      <w:r w:rsidRPr="00990FD6">
        <w:rPr>
          <w:szCs w:val="20"/>
        </w:rPr>
        <w:t>consecutivos</w:t>
      </w:r>
      <w:r>
        <w:rPr>
          <w:szCs w:val="20"/>
        </w:rPr>
        <w:t>)</w:t>
      </w:r>
      <w:r w:rsidRPr="00990FD6">
        <w:rPr>
          <w:szCs w:val="20"/>
        </w:rPr>
        <w:t xml:space="preserve">, contados a partir da </w:t>
      </w:r>
      <w:r w:rsidRPr="00990FD6">
        <w:rPr>
          <w:szCs w:val="20"/>
          <w:u w:val="single"/>
        </w:rPr>
        <w:t>Assinatura do Contrato</w:t>
      </w:r>
      <w:r w:rsidRPr="00990FD6">
        <w:rPr>
          <w:szCs w:val="20"/>
        </w:rPr>
        <w:t>, podendo ser prorrogado, mediante manifestação expressa das partes</w:t>
      </w:r>
    </w:p>
    <w:bookmarkEnd w:id="21"/>
    <w:p w14:paraId="682713C9" w14:textId="77777777" w:rsidR="00960912" w:rsidRPr="00990FD6" w:rsidRDefault="00960912" w:rsidP="0086432B">
      <w:pPr>
        <w:rPr>
          <w:szCs w:val="20"/>
        </w:rPr>
      </w:pPr>
    </w:p>
    <w:p w14:paraId="3E2EFE6E" w14:textId="77777777" w:rsidR="00F91DC3" w:rsidRPr="00990FD6" w:rsidRDefault="00F91DC3" w:rsidP="00B37B8E">
      <w:pPr>
        <w:pStyle w:val="Ttulo1"/>
        <w:ind w:left="851" w:hanging="851"/>
        <w:rPr>
          <w:szCs w:val="20"/>
        </w:rPr>
      </w:pPr>
      <w:bookmarkStart w:id="22" w:name="_Toc88576868"/>
      <w:bookmarkStart w:id="23" w:name="_Ref400008254"/>
      <w:bookmarkStart w:id="24" w:name="_Ref399939982"/>
      <w:r w:rsidRPr="00990FD6">
        <w:rPr>
          <w:szCs w:val="20"/>
        </w:rPr>
        <w:lastRenderedPageBreak/>
        <w:t>FORMAS E CONDIÇÕES DE PAGAMENTO</w:t>
      </w:r>
      <w:bookmarkEnd w:id="22"/>
    </w:p>
    <w:p w14:paraId="3FEF4DA0" w14:textId="77777777" w:rsidR="00B37B8E" w:rsidRPr="00990FD6" w:rsidRDefault="00B37B8E" w:rsidP="00B37B8E">
      <w:pPr>
        <w:tabs>
          <w:tab w:val="num" w:pos="851"/>
        </w:tabs>
        <w:ind w:left="851" w:hanging="851"/>
        <w:rPr>
          <w:szCs w:val="20"/>
        </w:rPr>
      </w:pPr>
    </w:p>
    <w:p w14:paraId="41A96581" w14:textId="77777777" w:rsidR="008F327D" w:rsidRPr="00990FD6" w:rsidRDefault="008F327D" w:rsidP="00B37B8E">
      <w:pPr>
        <w:pStyle w:val="Ttulo2"/>
        <w:ind w:left="851" w:hanging="851"/>
        <w:rPr>
          <w:szCs w:val="20"/>
        </w:rPr>
      </w:pPr>
      <w:r w:rsidRPr="00990FD6">
        <w:rPr>
          <w:szCs w:val="20"/>
        </w:rPr>
        <w:t xml:space="preserve">Os pagamentos das </w:t>
      </w:r>
      <w:r w:rsidR="00FF36C1" w:rsidRPr="00990FD6">
        <w:rPr>
          <w:szCs w:val="20"/>
        </w:rPr>
        <w:t>obras e serviços de engenharia</w:t>
      </w:r>
      <w:r w:rsidR="00FA5043" w:rsidRPr="00990FD6">
        <w:rPr>
          <w:szCs w:val="20"/>
        </w:rPr>
        <w:t xml:space="preserve"> </w:t>
      </w:r>
      <w:r w:rsidRPr="00990FD6">
        <w:rPr>
          <w:szCs w:val="20"/>
        </w:rPr>
        <w:t xml:space="preserve">serão efetuados em reais, com base nas medições mensais, dos serviços efetivamente executados, obedecendo </w:t>
      </w:r>
      <w:r w:rsidR="00371A03" w:rsidRPr="00990FD6">
        <w:rPr>
          <w:szCs w:val="20"/>
        </w:rPr>
        <w:t>a</w:t>
      </w:r>
      <w:r w:rsidRPr="00990FD6">
        <w:rPr>
          <w:szCs w:val="20"/>
        </w:rPr>
        <w:t xml:space="preserve">os preços unitários apresentados pela </w:t>
      </w:r>
      <w:r w:rsidR="002762C6" w:rsidRPr="00990FD6">
        <w:rPr>
          <w:szCs w:val="20"/>
        </w:rPr>
        <w:t>CONTRATADA</w:t>
      </w:r>
      <w:r w:rsidRPr="00990FD6">
        <w:rPr>
          <w:szCs w:val="20"/>
        </w:rPr>
        <w:t xml:space="preserve"> em sua proposta, e contra a apresentação da Fatura/Notas Fiscais, devidamente atestada pela fiscalização da Codevasf, formalmente designada</w:t>
      </w:r>
      <w:r w:rsidR="00B05AE2" w:rsidRPr="00990FD6">
        <w:rPr>
          <w:szCs w:val="20"/>
        </w:rPr>
        <w:t>,</w:t>
      </w:r>
      <w:r w:rsidRPr="00990FD6">
        <w:rPr>
          <w:szCs w:val="20"/>
        </w:rPr>
        <w:t xml:space="preserve"> e d</w:t>
      </w:r>
      <w:r w:rsidR="00533FC0" w:rsidRPr="00990FD6">
        <w:rPr>
          <w:szCs w:val="20"/>
        </w:rPr>
        <w:t xml:space="preserve">o respectivo Boletim de medição </w:t>
      </w:r>
      <w:r w:rsidRPr="00990FD6">
        <w:rPr>
          <w:szCs w:val="20"/>
        </w:rPr>
        <w:t>referente ao mês de competência, observando-se o disposto nos subitens seguintes:</w:t>
      </w:r>
    </w:p>
    <w:p w14:paraId="1AA7E3C0" w14:textId="77777777" w:rsidR="008F327D" w:rsidRPr="00990FD6" w:rsidRDefault="008F327D" w:rsidP="008F327D">
      <w:pPr>
        <w:rPr>
          <w:szCs w:val="20"/>
        </w:rPr>
      </w:pPr>
    </w:p>
    <w:p w14:paraId="4ADEA92A" w14:textId="77777777" w:rsidR="008F327D" w:rsidRPr="00990FD6" w:rsidRDefault="008F327D" w:rsidP="00795266">
      <w:pPr>
        <w:pStyle w:val="Ttulo3"/>
      </w:pPr>
      <w:r w:rsidRPr="00990FD6">
        <w:t xml:space="preserve">A Codevasf somente pagará a </w:t>
      </w:r>
      <w:r w:rsidR="00E80740" w:rsidRPr="00990FD6">
        <w:t>CONTRATADA</w:t>
      </w:r>
      <w:r w:rsidRPr="00990FD6">
        <w:t xml:space="preserve"> pelos serviços efetivamente executados, </w:t>
      </w:r>
      <w:r w:rsidR="005B5672" w:rsidRPr="00990FD6">
        <w:t>com base n</w:t>
      </w:r>
      <w:r w:rsidRPr="00990FD6">
        <w:t>os preços integrantes da proposta aprovada e, caso aplicável, a incidência de reajustamento e reequilíbrio econômico financeiro e atualização financeira.</w:t>
      </w:r>
    </w:p>
    <w:p w14:paraId="5B0C8D05" w14:textId="77777777" w:rsidR="008F327D" w:rsidRPr="00990FD6" w:rsidRDefault="008F327D" w:rsidP="00B37B8E">
      <w:pPr>
        <w:ind w:left="851" w:hanging="851"/>
        <w:rPr>
          <w:szCs w:val="20"/>
        </w:rPr>
      </w:pPr>
    </w:p>
    <w:p w14:paraId="0B8ACDB7" w14:textId="77777777" w:rsidR="00616450" w:rsidRPr="00990FD6" w:rsidRDefault="00616450" w:rsidP="00795266">
      <w:pPr>
        <w:pStyle w:val="Ttulo3"/>
      </w:pPr>
      <w:r w:rsidRPr="00990FD6">
        <w:t>Somente serão pagos os materiais e equipamentos instalados, assentados e utilizados, mediante atesto pelo fiscal do contrato.</w:t>
      </w:r>
    </w:p>
    <w:p w14:paraId="6702913D" w14:textId="77777777" w:rsidR="00616450" w:rsidRPr="00990FD6" w:rsidRDefault="00616450" w:rsidP="00B37B8E">
      <w:pPr>
        <w:ind w:left="851" w:hanging="851"/>
        <w:rPr>
          <w:szCs w:val="20"/>
        </w:rPr>
      </w:pPr>
    </w:p>
    <w:p w14:paraId="688AADFF" w14:textId="77777777" w:rsidR="008F327D" w:rsidRPr="00990FD6" w:rsidRDefault="008F327D" w:rsidP="00795266">
      <w:pPr>
        <w:pStyle w:val="Ttulo3"/>
      </w:pPr>
      <w:r w:rsidRPr="00990FD6">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2B41EB80" w14:textId="77777777" w:rsidR="009A0306" w:rsidRPr="00990FD6" w:rsidRDefault="009A0306" w:rsidP="00B37B8E">
      <w:pPr>
        <w:ind w:left="851" w:hanging="851"/>
        <w:rPr>
          <w:szCs w:val="20"/>
        </w:rPr>
      </w:pPr>
    </w:p>
    <w:p w14:paraId="054AB844" w14:textId="5460FDA2" w:rsidR="00E26EC6" w:rsidRPr="00990FD6" w:rsidRDefault="00F91DC3" w:rsidP="00B37B8E">
      <w:pPr>
        <w:pStyle w:val="Ttulo2"/>
        <w:ind w:left="851" w:hanging="851"/>
        <w:rPr>
          <w:szCs w:val="20"/>
        </w:rPr>
      </w:pPr>
      <w:r w:rsidRPr="00990FD6">
        <w:rPr>
          <w:szCs w:val="20"/>
        </w:rPr>
        <w:t>O pagamento da instalação do canteiro, mobilização e desmobilização será no valor apresentado na proposta</w:t>
      </w:r>
      <w:r w:rsidR="00E26EC6" w:rsidRPr="00990FD6">
        <w:rPr>
          <w:szCs w:val="20"/>
        </w:rPr>
        <w:t xml:space="preserve"> da Licitante</w:t>
      </w:r>
      <w:r w:rsidRPr="00990FD6">
        <w:rPr>
          <w:szCs w:val="20"/>
        </w:rPr>
        <w:t xml:space="preserve">, respeitado o valor máximo constante da </w:t>
      </w:r>
      <w:r w:rsidR="00D83EA6" w:rsidRPr="00990FD6">
        <w:rPr>
          <w:szCs w:val="20"/>
        </w:rPr>
        <w:t>Planilha de Custos do Valor do Orçamento de Referência –</w:t>
      </w:r>
      <w:r w:rsidR="009B0C4F">
        <w:rPr>
          <w:szCs w:val="20"/>
        </w:rPr>
        <w:t xml:space="preserve"> </w:t>
      </w:r>
      <w:r w:rsidR="009B0C4F">
        <w:rPr>
          <w:szCs w:val="20"/>
        </w:rPr>
        <w:fldChar w:fldCharType="begin"/>
      </w:r>
      <w:r w:rsidR="009B0C4F">
        <w:rPr>
          <w:szCs w:val="20"/>
        </w:rPr>
        <w:instrText xml:space="preserve"> REF _Ref78987220 \h </w:instrText>
      </w:r>
      <w:r w:rsidR="009B0C4F">
        <w:rPr>
          <w:szCs w:val="20"/>
        </w:rPr>
      </w:r>
      <w:r w:rsidR="009B0C4F">
        <w:rPr>
          <w:szCs w:val="20"/>
        </w:rPr>
        <w:fldChar w:fldCharType="separate"/>
      </w:r>
      <w:r w:rsidR="008579EF" w:rsidRPr="00990FD6">
        <w:rPr>
          <w:szCs w:val="20"/>
        </w:rPr>
        <w:t xml:space="preserve">Anexo </w:t>
      </w:r>
      <w:r w:rsidR="008579EF">
        <w:rPr>
          <w:noProof/>
          <w:szCs w:val="20"/>
        </w:rPr>
        <w:t>III</w:t>
      </w:r>
      <w:r w:rsidR="009B0C4F">
        <w:rPr>
          <w:szCs w:val="20"/>
        </w:rPr>
        <w:fldChar w:fldCharType="end"/>
      </w:r>
      <w:r w:rsidR="009B0C4F">
        <w:rPr>
          <w:szCs w:val="20"/>
        </w:rPr>
        <w:t xml:space="preserve">, </w:t>
      </w:r>
      <w:r w:rsidRPr="00990FD6">
        <w:rPr>
          <w:szCs w:val="20"/>
        </w:rPr>
        <w:t xml:space="preserve">que integra o </w:t>
      </w:r>
      <w:r w:rsidR="00E26EC6" w:rsidRPr="00990FD6">
        <w:rPr>
          <w:szCs w:val="20"/>
        </w:rPr>
        <w:t>presente TR</w:t>
      </w:r>
      <w:r w:rsidRPr="00990FD6">
        <w:rPr>
          <w:szCs w:val="20"/>
        </w:rPr>
        <w:t xml:space="preserve">, </w:t>
      </w:r>
      <w:r w:rsidR="00E26EC6" w:rsidRPr="00990FD6">
        <w:rPr>
          <w:szCs w:val="20"/>
        </w:rPr>
        <w:t>da seguinte forma:</w:t>
      </w:r>
    </w:p>
    <w:p w14:paraId="1E8BC16D" w14:textId="77777777" w:rsidR="00F91DC3" w:rsidRPr="00990FD6" w:rsidRDefault="00F91DC3" w:rsidP="00F91DC3">
      <w:pPr>
        <w:rPr>
          <w:szCs w:val="20"/>
        </w:rPr>
      </w:pPr>
    </w:p>
    <w:p w14:paraId="72883954" w14:textId="77777777" w:rsidR="00F91DC3" w:rsidRPr="00990FD6" w:rsidRDefault="00F91DC3" w:rsidP="00795266">
      <w:pPr>
        <w:pStyle w:val="PargrafodaLista"/>
        <w:numPr>
          <w:ilvl w:val="0"/>
          <w:numId w:val="35"/>
        </w:numPr>
        <w:ind w:left="1355" w:hanging="357"/>
        <w:rPr>
          <w:szCs w:val="20"/>
        </w:rPr>
      </w:pPr>
      <w:r w:rsidRPr="00990FD6">
        <w:rPr>
          <w:szCs w:val="20"/>
        </w:rPr>
        <w:t>Instalação do canteiro: devidamente instalado e de acordo com o cronograma físico-financeiro proposto;</w:t>
      </w:r>
    </w:p>
    <w:p w14:paraId="6F0C3756" w14:textId="77777777" w:rsidR="00F91DC3" w:rsidRPr="00990FD6" w:rsidRDefault="00F91DC3" w:rsidP="00795266">
      <w:pPr>
        <w:pStyle w:val="PargrafodaLista"/>
        <w:ind w:left="1355" w:hanging="357"/>
        <w:rPr>
          <w:szCs w:val="20"/>
        </w:rPr>
      </w:pPr>
      <w:r w:rsidRPr="00990FD6">
        <w:rPr>
          <w:szCs w:val="20"/>
        </w:rPr>
        <w:t>Mobilização: serão medidos e pagos</w:t>
      </w:r>
      <w:r w:rsidR="007A2B78" w:rsidRPr="00990FD6">
        <w:rPr>
          <w:szCs w:val="20"/>
        </w:rPr>
        <w:t xml:space="preserve"> </w:t>
      </w:r>
      <w:r w:rsidR="006336CC" w:rsidRPr="00990FD6">
        <w:rPr>
          <w:szCs w:val="20"/>
        </w:rPr>
        <w:t>proporcionalmente ao efetivame</w:t>
      </w:r>
      <w:r w:rsidR="006D3314" w:rsidRPr="00990FD6">
        <w:rPr>
          <w:szCs w:val="20"/>
        </w:rPr>
        <w:t>nte realizado.</w:t>
      </w:r>
    </w:p>
    <w:p w14:paraId="42B3C6C4" w14:textId="77777777" w:rsidR="00F91DC3" w:rsidRPr="00990FD6" w:rsidRDefault="00F91DC3" w:rsidP="00B37B8E">
      <w:pPr>
        <w:pStyle w:val="PargrafodaLista"/>
        <w:ind w:left="1359"/>
        <w:rPr>
          <w:szCs w:val="20"/>
        </w:rPr>
      </w:pPr>
      <w:r w:rsidRPr="00990FD6">
        <w:rPr>
          <w:szCs w:val="20"/>
        </w:rPr>
        <w:t>Desmobilização: após a total desmobilização, comprovada pela Fiscalização.</w:t>
      </w:r>
    </w:p>
    <w:p w14:paraId="2C7DAE43" w14:textId="77777777" w:rsidR="00D1636E" w:rsidRPr="00990FD6" w:rsidRDefault="00D1636E" w:rsidP="00D1636E">
      <w:pPr>
        <w:rPr>
          <w:szCs w:val="20"/>
        </w:rPr>
      </w:pPr>
    </w:p>
    <w:p w14:paraId="6C9301C0" w14:textId="77777777" w:rsidR="00F91DC3" w:rsidRPr="00990FD6" w:rsidRDefault="00F91DC3" w:rsidP="00FF571C">
      <w:pPr>
        <w:pStyle w:val="Ttulo2"/>
        <w:numPr>
          <w:ilvl w:val="1"/>
          <w:numId w:val="48"/>
        </w:numPr>
        <w:ind w:left="851" w:hanging="851"/>
        <w:rPr>
          <w:szCs w:val="20"/>
        </w:rPr>
      </w:pPr>
      <w:r w:rsidRPr="00990FD6">
        <w:rPr>
          <w:szCs w:val="20"/>
        </w:rPr>
        <w:t>Administração Local e Manutenção de Canteiro (A</w:t>
      </w:r>
      <w:r w:rsidR="00891D24" w:rsidRPr="00990FD6">
        <w:rPr>
          <w:szCs w:val="20"/>
        </w:rPr>
        <w:t>M</w:t>
      </w:r>
      <w:r w:rsidRPr="00990FD6">
        <w:rPr>
          <w:szCs w:val="20"/>
        </w:rPr>
        <w:t>) – será pago conforme o percentual de serviços executados (execução física) no período, conforme a fórmula abaixo, limitando-se ao recurso total destinado para o item, sendo que ao final da obra o item será pago 100%.</w:t>
      </w:r>
    </w:p>
    <w:p w14:paraId="5EB7128B" w14:textId="77777777" w:rsidR="00F91DC3" w:rsidRPr="00990FD6" w:rsidRDefault="00F91DC3" w:rsidP="00F91DC3">
      <w:pPr>
        <w:rPr>
          <w:szCs w:val="20"/>
        </w:rPr>
      </w:pPr>
    </w:p>
    <w:p w14:paraId="304F38A3" w14:textId="77777777" w:rsidR="008F327D" w:rsidRPr="00990FD6" w:rsidRDefault="008F327D" w:rsidP="008F327D">
      <w:pPr>
        <w:jc w:val="center"/>
        <w:rPr>
          <w:rFonts w:eastAsiaTheme="minorEastAsia"/>
          <w:szCs w:val="20"/>
        </w:rPr>
      </w:pPr>
      <m:oMathPara>
        <m:oMathParaPr>
          <m:jc m:val="center"/>
        </m:oMathParaPr>
        <m:oMath>
          <m:r>
            <w:rPr>
              <w:rFonts w:ascii="Cambria Math" w:hAnsi="Cambria Math"/>
              <w:szCs w:val="20"/>
            </w:rPr>
            <m:t>%AM=</m:t>
          </m:r>
          <m:f>
            <m:fPr>
              <m:ctrlPr>
                <w:rPr>
                  <w:rFonts w:ascii="Cambria Math" w:hAnsi="Cambria Math"/>
                  <w:i/>
                  <w:szCs w:val="20"/>
                </w:rPr>
              </m:ctrlPr>
            </m:fPr>
            <m:num>
              <m:r>
                <w:rPr>
                  <w:rFonts w:ascii="Cambria Math" w:hAnsi="Cambria Math"/>
                  <w:szCs w:val="20"/>
                </w:rPr>
                <m:t>Valor da Medição Sem AM</m:t>
              </m:r>
            </m:num>
            <m:den>
              <m:r>
                <w:rPr>
                  <w:rFonts w:ascii="Cambria Math" w:hAnsi="Cambria Math"/>
                  <w:szCs w:val="20"/>
                </w:rPr>
                <m:t xml:space="preserve">Valor do Contrato </m:t>
              </m:r>
              <m:d>
                <m:dPr>
                  <m:ctrlPr>
                    <w:rPr>
                      <w:rFonts w:ascii="Cambria Math" w:hAnsi="Cambria Math"/>
                      <w:i/>
                      <w:szCs w:val="20"/>
                    </w:rPr>
                  </m:ctrlPr>
                </m:dPr>
                <m:e>
                  <m:r>
                    <w:rPr>
                      <w:rFonts w:ascii="Cambria Math" w:hAnsi="Cambria Math"/>
                      <w:szCs w:val="20"/>
                    </w:rPr>
                    <m:t>incluso aditivo financeiro</m:t>
                  </m:r>
                </m:e>
              </m:d>
              <m:r>
                <w:rPr>
                  <w:rFonts w:ascii="Cambria Math" w:hAnsi="Cambria Math"/>
                  <w:szCs w:val="20"/>
                </w:rPr>
                <m:t xml:space="preserve"> Sem AM</m:t>
              </m:r>
            </m:den>
          </m:f>
        </m:oMath>
      </m:oMathPara>
    </w:p>
    <w:p w14:paraId="6A3C8C65" w14:textId="77777777" w:rsidR="008802D6" w:rsidRPr="00990FD6" w:rsidRDefault="008802D6" w:rsidP="008F327D">
      <w:pPr>
        <w:jc w:val="center"/>
        <w:rPr>
          <w:rFonts w:eastAsiaTheme="minorEastAsia"/>
          <w:szCs w:val="20"/>
        </w:rPr>
      </w:pPr>
    </w:p>
    <w:p w14:paraId="2FE2EDF6" w14:textId="77777777" w:rsidR="008F327D" w:rsidRPr="00990FD6" w:rsidRDefault="008F327D" w:rsidP="008F327D">
      <w:pPr>
        <w:rPr>
          <w:szCs w:val="20"/>
        </w:rPr>
      </w:pPr>
    </w:p>
    <w:p w14:paraId="2FCFC618" w14:textId="77777777" w:rsidR="00F478CA" w:rsidRPr="00990FD6" w:rsidRDefault="00F91DC3" w:rsidP="00795266">
      <w:pPr>
        <w:pStyle w:val="Ttulo3"/>
      </w:pPr>
      <w:r w:rsidRPr="00990FD6">
        <w:t xml:space="preserve">Administração Local e Manutenção de Canteiro </w:t>
      </w:r>
      <w:r w:rsidR="009D4DC3" w:rsidRPr="00990FD6">
        <w:t>(AM</w:t>
      </w:r>
      <w:r w:rsidRPr="00990FD6">
        <w:t>) ter</w:t>
      </w:r>
      <w:r w:rsidR="001A126B" w:rsidRPr="00990FD6">
        <w:t>á</w:t>
      </w:r>
      <w:r w:rsidRPr="00990FD6">
        <w:t xml:space="preserve"> como unidade</w:t>
      </w:r>
      <w:r w:rsidR="00E26EC6" w:rsidRPr="00990FD6">
        <w:t>,</w:t>
      </w:r>
      <w:r w:rsidRPr="00990FD6">
        <w:t xml:space="preserve"> na </w:t>
      </w:r>
      <w:r w:rsidR="00E26EC6" w:rsidRPr="00990FD6">
        <w:t>P</w:t>
      </w:r>
      <w:r w:rsidRPr="00990FD6">
        <w:t xml:space="preserve">lanilha </w:t>
      </w:r>
      <w:r w:rsidR="00E26EC6" w:rsidRPr="00990FD6">
        <w:t xml:space="preserve">de Custos, a medida </w:t>
      </w:r>
      <w:r w:rsidRPr="00990FD6">
        <w:t>“global”</w:t>
      </w:r>
      <w:r w:rsidR="00E26EC6" w:rsidRPr="00990FD6">
        <w:t>,</w:t>
      </w:r>
      <w:r w:rsidRPr="00990FD6">
        <w:t xml:space="preserve"> e será pago </w:t>
      </w:r>
      <w:r w:rsidR="00C36D6B" w:rsidRPr="00990FD6">
        <w:t xml:space="preserve">mensalmente o </w:t>
      </w:r>
      <w:r w:rsidR="001A126B" w:rsidRPr="00990FD6">
        <w:t xml:space="preserve">valor absoluto, com no máximo duas casas decimais, </w:t>
      </w:r>
      <w:r w:rsidR="00F478CA" w:rsidRPr="00990FD6">
        <w:t>oriundo do produto entre o percentual da fórmula supracitada e o valor total da “AM”.</w:t>
      </w:r>
    </w:p>
    <w:p w14:paraId="50EF4462" w14:textId="77777777" w:rsidR="008F327D" w:rsidRPr="00990FD6" w:rsidRDefault="008F327D" w:rsidP="00B37B8E">
      <w:pPr>
        <w:tabs>
          <w:tab w:val="left" w:pos="851"/>
        </w:tabs>
        <w:ind w:left="851" w:hanging="851"/>
        <w:rPr>
          <w:szCs w:val="20"/>
        </w:rPr>
      </w:pPr>
    </w:p>
    <w:p w14:paraId="061F5040" w14:textId="77777777" w:rsidR="00162830" w:rsidRPr="00990FD6" w:rsidRDefault="00032AB8" w:rsidP="00795266">
      <w:pPr>
        <w:pStyle w:val="Ttulo3"/>
      </w:pPr>
      <w:r w:rsidRPr="00990FD6">
        <w:t>Caso haja atraso no cronograma, por motivos ocasionados pela Codevasf, será pago o valor total da Administração Local e Manutenção de Canteiro (A</w:t>
      </w:r>
      <w:r w:rsidR="00C0451B">
        <w:t>M</w:t>
      </w:r>
      <w:r w:rsidRPr="00990FD6">
        <w:t>) prevista no período da medição.</w:t>
      </w:r>
    </w:p>
    <w:p w14:paraId="7A566942" w14:textId="77777777" w:rsidR="003C174F" w:rsidRPr="00990FD6" w:rsidRDefault="003C174F" w:rsidP="00B37B8E">
      <w:pPr>
        <w:tabs>
          <w:tab w:val="left" w:pos="851"/>
        </w:tabs>
        <w:ind w:left="851" w:hanging="851"/>
        <w:rPr>
          <w:szCs w:val="20"/>
        </w:rPr>
      </w:pPr>
    </w:p>
    <w:p w14:paraId="60110A27" w14:textId="77777777" w:rsidR="00F91DC3" w:rsidRPr="00990FD6" w:rsidRDefault="00F91DC3" w:rsidP="00795266">
      <w:pPr>
        <w:pStyle w:val="Ttulo3"/>
      </w:pPr>
      <w:r w:rsidRPr="00990FD6">
        <w:t xml:space="preserve">O aditivo financeiro da Administração Local/Manutenção do canteiro de obras </w:t>
      </w:r>
      <w:r w:rsidR="009D4DC3" w:rsidRPr="00990FD6">
        <w:t>(AM</w:t>
      </w:r>
      <w:r w:rsidR="00AA6ABC" w:rsidRPr="00990FD6">
        <w:t xml:space="preserve">) </w:t>
      </w:r>
      <w:r w:rsidRPr="00990FD6">
        <w:t xml:space="preserve">não está atrelado à prorrogação de prazo contratual. Seu acréscimo decorre apenas em virtude de acréscimos financeiros realizados ao contrato, por meio de aditivos de valor. Além disso, a </w:t>
      </w:r>
      <w:r w:rsidR="00E80740" w:rsidRPr="00990FD6">
        <w:t>CONTRATADA</w:t>
      </w:r>
      <w:r w:rsidRPr="00990FD6">
        <w:t xml:space="preserve"> deverá demonstrar efetivamente o acréscimo da estrutura de Administração Local</w:t>
      </w:r>
      <w:r w:rsidR="00717CAC" w:rsidRPr="00990FD6">
        <w:t xml:space="preserve">/Manutenção do canteiro de obras (AM), </w:t>
      </w:r>
      <w:r w:rsidRPr="00990FD6">
        <w:t>disponibilizada para execução dos serviços.</w:t>
      </w:r>
    </w:p>
    <w:p w14:paraId="08BF59B5" w14:textId="77777777" w:rsidR="00F91DC3" w:rsidRPr="00990FD6" w:rsidRDefault="00F91DC3" w:rsidP="00B37B8E">
      <w:pPr>
        <w:tabs>
          <w:tab w:val="left" w:pos="851"/>
        </w:tabs>
        <w:ind w:left="851" w:hanging="851"/>
        <w:rPr>
          <w:szCs w:val="20"/>
        </w:rPr>
      </w:pPr>
    </w:p>
    <w:p w14:paraId="2FE11892" w14:textId="77777777" w:rsidR="00715107" w:rsidRPr="00990FD6" w:rsidRDefault="00F91DC3" w:rsidP="00B37B8E">
      <w:pPr>
        <w:pStyle w:val="Ttulo2"/>
        <w:tabs>
          <w:tab w:val="left" w:pos="851"/>
        </w:tabs>
        <w:ind w:left="851" w:hanging="851"/>
        <w:rPr>
          <w:szCs w:val="20"/>
        </w:rPr>
      </w:pPr>
      <w:r w:rsidRPr="00990FD6">
        <w:rPr>
          <w:szCs w:val="20"/>
        </w:rPr>
        <w:t xml:space="preserve">O cronograma físico-financeiro apresentado pela licitante deve atender as exigências deste </w:t>
      </w:r>
      <w:r w:rsidR="004A023E" w:rsidRPr="00990FD6">
        <w:rPr>
          <w:szCs w:val="20"/>
        </w:rPr>
        <w:t xml:space="preserve">TR </w:t>
      </w:r>
      <w:r w:rsidRPr="00990FD6">
        <w:rPr>
          <w:szCs w:val="20"/>
        </w:rPr>
        <w:t xml:space="preserve">e ser entendido como primeira estimativa de evento dos serviços objeto desta licitação. Com base </w:t>
      </w:r>
      <w:r w:rsidRPr="00990FD6">
        <w:rPr>
          <w:szCs w:val="20"/>
        </w:rPr>
        <w:lastRenderedPageBreak/>
        <w:t xml:space="preserve">nesse cronograma de licitação, será ajustado um cronograma de execução de acordo com a programação física e financeira existente por ocasião da emissão da ordem de serviço, </w:t>
      </w:r>
      <w:r w:rsidR="002A2784" w:rsidRPr="00990FD6">
        <w:rPr>
          <w:szCs w:val="20"/>
        </w:rPr>
        <w:t>ou durante a execução do contrato, desde que devidamente autuado em processo, contemporâneo à sua ocorrência</w:t>
      </w:r>
      <w:r w:rsidR="00715107" w:rsidRPr="00990FD6">
        <w:rPr>
          <w:szCs w:val="20"/>
        </w:rPr>
        <w:t>.</w:t>
      </w:r>
    </w:p>
    <w:p w14:paraId="69786C22" w14:textId="77777777" w:rsidR="00B40EAE" w:rsidRPr="00990FD6" w:rsidRDefault="00B40EAE" w:rsidP="00F478CA">
      <w:pPr>
        <w:rPr>
          <w:szCs w:val="20"/>
        </w:rPr>
      </w:pPr>
    </w:p>
    <w:bookmarkEnd w:id="23"/>
    <w:p w14:paraId="4BD93F0D" w14:textId="77777777" w:rsidR="00616450" w:rsidRPr="00990FD6" w:rsidRDefault="00616450" w:rsidP="00830119">
      <w:pPr>
        <w:rPr>
          <w:szCs w:val="20"/>
        </w:rPr>
      </w:pPr>
    </w:p>
    <w:p w14:paraId="6854A25F" w14:textId="77777777" w:rsidR="00830119" w:rsidRPr="00990FD6" w:rsidRDefault="00830119" w:rsidP="00B37B8E">
      <w:pPr>
        <w:pStyle w:val="Ttulo1"/>
        <w:ind w:left="851" w:hanging="851"/>
        <w:rPr>
          <w:szCs w:val="20"/>
        </w:rPr>
      </w:pPr>
      <w:bookmarkStart w:id="25" w:name="_Ref400457614"/>
      <w:bookmarkStart w:id="26" w:name="_Toc88576869"/>
      <w:r w:rsidRPr="00990FD6">
        <w:rPr>
          <w:szCs w:val="20"/>
        </w:rPr>
        <w:t>REAJUSTAMENTO</w:t>
      </w:r>
      <w:bookmarkEnd w:id="24"/>
      <w:bookmarkEnd w:id="25"/>
      <w:bookmarkEnd w:id="26"/>
    </w:p>
    <w:p w14:paraId="11E60FC0" w14:textId="77777777" w:rsidR="00830119" w:rsidRPr="00990FD6" w:rsidRDefault="00830119" w:rsidP="00B37B8E">
      <w:pPr>
        <w:ind w:left="851" w:hanging="851"/>
        <w:rPr>
          <w:szCs w:val="20"/>
        </w:rPr>
      </w:pPr>
    </w:p>
    <w:p w14:paraId="41F6E82E" w14:textId="1B96AFE9" w:rsidR="00830119" w:rsidRPr="00990FD6" w:rsidRDefault="00830119" w:rsidP="00B37B8E">
      <w:pPr>
        <w:pStyle w:val="Ttulo2"/>
        <w:ind w:left="851" w:hanging="851"/>
        <w:rPr>
          <w:szCs w:val="20"/>
        </w:rPr>
      </w:pPr>
      <w:r w:rsidRPr="00990FD6">
        <w:rPr>
          <w:szCs w:val="20"/>
        </w:rPr>
        <w:t xml:space="preserve">Os preços permanecerão válidos por um período de um ano, contados da data de apresentação da proposta. </w:t>
      </w:r>
      <w:r w:rsidR="00FE7856" w:rsidRPr="00FE7856">
        <w:rPr>
          <w:szCs w:val="20"/>
        </w:rPr>
        <w:t>Após este prazo, poderão ser reajustados, de acordo com a variação do índice publicado na revista “Conjuntura Econômica” da Fundação Getúlio Vargas, correspondente ao INCC - Índice Nacional de Custos da Construção Civil, (1004888 - Col. 47), aplicando-se a seguinte fórmula</w:t>
      </w:r>
      <w:r w:rsidRPr="00990FD6">
        <w:rPr>
          <w:szCs w:val="20"/>
        </w:rPr>
        <w:t>:</w:t>
      </w:r>
    </w:p>
    <w:p w14:paraId="383605BA" w14:textId="77777777" w:rsidR="004E334D" w:rsidRPr="00990FD6" w:rsidRDefault="004E334D" w:rsidP="00830119">
      <w:pPr>
        <w:rPr>
          <w:rFonts w:eastAsiaTheme="minorEastAsia"/>
          <w:bCs/>
          <w:szCs w:val="20"/>
        </w:rPr>
      </w:pPr>
    </w:p>
    <w:p w14:paraId="09AAF9A9" w14:textId="77777777" w:rsidR="000E54F5" w:rsidRPr="00990FD6" w:rsidRDefault="000E54F5" w:rsidP="000E54F5">
      <w:pPr>
        <w:rPr>
          <w:rFonts w:eastAsiaTheme="minorEastAsia"/>
          <w:bCs/>
          <w:szCs w:val="20"/>
        </w:rPr>
      </w:pPr>
    </w:p>
    <w:p w14:paraId="7F3884DC" w14:textId="77777777" w:rsidR="000E54F5" w:rsidRPr="00BF74B4" w:rsidRDefault="000E54F5" w:rsidP="000E54F5">
      <w:pPr>
        <w:jc w:val="center"/>
        <w:rPr>
          <w:szCs w:val="20"/>
        </w:rPr>
      </w:pPr>
      <w:r w:rsidRPr="00BF74B4">
        <w:rPr>
          <w:rFonts w:ascii="Cambria Math" w:hAnsi="Cambria Math" w:cs="Cambria Math"/>
        </w:rPr>
        <w:t>𝑅</w:t>
      </w:r>
      <w:r>
        <w:t xml:space="preserve"> = </w:t>
      </w:r>
      <w:r w:rsidRPr="00BF74B4">
        <w:rPr>
          <w:rFonts w:ascii="Cambria Math" w:hAnsi="Cambria Math" w:cs="Cambria Math"/>
        </w:rPr>
        <w:t>𝑉</w:t>
      </w:r>
      <w:r>
        <w:t xml:space="preserve"> </w:t>
      </w:r>
      <w:r w:rsidRPr="00BF74B4">
        <w:rPr>
          <w:rFonts w:ascii="Cambria Math" w:hAnsi="Cambria Math" w:cs="Cambria Math"/>
        </w:rPr>
        <w:t>𝑥</w:t>
      </w:r>
      <w:r>
        <w:t xml:space="preserve"> (</w:t>
      </w:r>
      <w:r w:rsidRPr="00BF74B4">
        <w:rPr>
          <w:rFonts w:ascii="Cambria Math" w:hAnsi="Cambria Math" w:cs="Cambria Math"/>
        </w:rPr>
        <w:t>𝐼</w:t>
      </w:r>
      <w:r>
        <w:t xml:space="preserve">1 − </w:t>
      </w:r>
      <w:r w:rsidRPr="00BF74B4">
        <w:rPr>
          <w:rFonts w:ascii="Cambria Math" w:hAnsi="Cambria Math" w:cs="Cambria Math"/>
        </w:rPr>
        <w:t>𝐼</w:t>
      </w:r>
      <w:r>
        <w:t xml:space="preserve">0) / </w:t>
      </w:r>
      <w:r w:rsidRPr="00BF74B4">
        <w:rPr>
          <w:rFonts w:ascii="Cambria Math" w:hAnsi="Cambria Math" w:cs="Cambria Math"/>
        </w:rPr>
        <w:t>𝐼</w:t>
      </w:r>
      <w:r>
        <w:t>0</w:t>
      </w:r>
    </w:p>
    <w:p w14:paraId="364DDC2A" w14:textId="77777777" w:rsidR="000E54F5" w:rsidRDefault="000E54F5" w:rsidP="000E54F5"/>
    <w:p w14:paraId="640414FE" w14:textId="77777777" w:rsidR="000E54F5" w:rsidRDefault="000E54F5" w:rsidP="000E54F5">
      <w:r>
        <w:t xml:space="preserve">Onde: </w:t>
      </w:r>
    </w:p>
    <w:p w14:paraId="0BA63708" w14:textId="77777777" w:rsidR="000E54F5" w:rsidRDefault="000E54F5" w:rsidP="000E54F5">
      <w:r>
        <w:t xml:space="preserve">R = Valor do reajustamento procurado; </w:t>
      </w:r>
    </w:p>
    <w:p w14:paraId="0299F0D2" w14:textId="77777777" w:rsidR="000E54F5" w:rsidRDefault="000E54F5" w:rsidP="000E54F5">
      <w:r>
        <w:t xml:space="preserve">V = Valor contratual a ser reajustado; </w:t>
      </w:r>
    </w:p>
    <w:p w14:paraId="66B863A1" w14:textId="77777777" w:rsidR="000E54F5" w:rsidRDefault="000E54F5" w:rsidP="000E54F5">
      <w:r>
        <w:t xml:space="preserve">I1 = índice correspondente ao mês de aniversário da proposta; </w:t>
      </w:r>
    </w:p>
    <w:p w14:paraId="4AD3124C" w14:textId="77777777" w:rsidR="000E54F5" w:rsidRPr="006A251D" w:rsidRDefault="000E54F5" w:rsidP="000E54F5">
      <w:pPr>
        <w:rPr>
          <w:szCs w:val="20"/>
        </w:rPr>
      </w:pPr>
      <w:r>
        <w:t>I0 = índice inicial correspondente ao mês de apresentação da proposta.</w:t>
      </w:r>
    </w:p>
    <w:p w14:paraId="1E71D34A" w14:textId="77777777" w:rsidR="000E54F5" w:rsidRPr="00990FD6" w:rsidRDefault="000E54F5" w:rsidP="000E54F5">
      <w:pPr>
        <w:rPr>
          <w:szCs w:val="20"/>
        </w:rPr>
      </w:pPr>
    </w:p>
    <w:p w14:paraId="61443F0A" w14:textId="77777777" w:rsidR="00806191" w:rsidRPr="00990FD6" w:rsidRDefault="00806191" w:rsidP="00830119">
      <w:pPr>
        <w:rPr>
          <w:szCs w:val="20"/>
        </w:rPr>
      </w:pPr>
    </w:p>
    <w:p w14:paraId="46AC1A7B" w14:textId="77777777" w:rsidR="00830119" w:rsidRPr="00990FD6" w:rsidRDefault="00830119" w:rsidP="00806191">
      <w:pPr>
        <w:pStyle w:val="Ttulo2"/>
        <w:ind w:left="851" w:hanging="851"/>
        <w:rPr>
          <w:szCs w:val="20"/>
        </w:rPr>
      </w:pPr>
      <w:r w:rsidRPr="00990FD6">
        <w:rPr>
          <w:szCs w:val="20"/>
        </w:rPr>
        <w:t>Caso haja mudança de data base nestes índices, deve-se primeiro calcular o valor do índice na data base original utilizando-se a seguinte fórmula:</w:t>
      </w:r>
    </w:p>
    <w:p w14:paraId="5380B1FB" w14:textId="77777777" w:rsidR="00830119" w:rsidRPr="00990FD6" w:rsidRDefault="00830119" w:rsidP="00830119">
      <w:pPr>
        <w:rPr>
          <w:szCs w:val="20"/>
        </w:rPr>
      </w:pPr>
    </w:p>
    <w:p w14:paraId="0B38C719" w14:textId="77777777" w:rsidR="00830119" w:rsidRPr="00990FD6" w:rsidRDefault="008579EF"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1C3AC68D" w14:textId="77777777" w:rsidR="00830119" w:rsidRPr="00990FD6" w:rsidRDefault="00830119" w:rsidP="00830119">
      <w:pPr>
        <w:rPr>
          <w:szCs w:val="20"/>
        </w:rPr>
      </w:pPr>
    </w:p>
    <w:p w14:paraId="15DFD91B" w14:textId="77777777" w:rsidR="00830119" w:rsidRPr="00990FD6" w:rsidRDefault="00830119" w:rsidP="00830119">
      <w:pPr>
        <w:rPr>
          <w:szCs w:val="20"/>
        </w:rPr>
      </w:pPr>
      <w:r w:rsidRPr="00990FD6">
        <w:rPr>
          <w:szCs w:val="20"/>
        </w:rPr>
        <w:t>Sendo:</w:t>
      </w:r>
    </w:p>
    <w:p w14:paraId="47989808" w14:textId="77777777" w:rsidR="00830119" w:rsidRPr="00990FD6" w:rsidRDefault="008579EF" w:rsidP="00FB4834">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sidR="00830119" w:rsidRPr="00990FD6">
        <w:rPr>
          <w:szCs w:val="20"/>
        </w:rPr>
        <w:t xml:space="preserve"> = Valor desejado. Índice do mês de reajuste com data base original.</w:t>
      </w:r>
    </w:p>
    <w:p w14:paraId="440D3FBA" w14:textId="77777777" w:rsidR="00830119" w:rsidRPr="00990FD6" w:rsidRDefault="008579EF" w:rsidP="00FB4834">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sidR="00830119" w:rsidRPr="00990FD6">
        <w:rPr>
          <w:szCs w:val="20"/>
        </w:rPr>
        <w:t xml:space="preserve"> = Índice do mês de reajuste com a nova data base.</w:t>
      </w:r>
    </w:p>
    <w:p w14:paraId="4B528DB9" w14:textId="77777777" w:rsidR="00830119" w:rsidRPr="00990FD6" w:rsidRDefault="008579EF" w:rsidP="00FB4834">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sidR="00830119" w:rsidRPr="00990FD6">
        <w:rPr>
          <w:szCs w:val="20"/>
        </w:rPr>
        <w:t xml:space="preserve"> = Índice do mês em que mudou a tabela, na data base original.</w:t>
      </w:r>
    </w:p>
    <w:p w14:paraId="3913D32A" w14:textId="77777777" w:rsidR="00830119" w:rsidRPr="00990FD6" w:rsidRDefault="00830119" w:rsidP="00830119">
      <w:pPr>
        <w:rPr>
          <w:szCs w:val="20"/>
        </w:rPr>
      </w:pPr>
    </w:p>
    <w:p w14:paraId="6F11F930" w14:textId="77777777" w:rsidR="00806191" w:rsidRPr="00990FD6" w:rsidRDefault="00806191" w:rsidP="00830119">
      <w:pPr>
        <w:rPr>
          <w:szCs w:val="20"/>
        </w:rPr>
      </w:pPr>
    </w:p>
    <w:p w14:paraId="1F91A299" w14:textId="77777777" w:rsidR="00373738" w:rsidRPr="00990FD6" w:rsidRDefault="00373738" w:rsidP="00373738">
      <w:pPr>
        <w:pStyle w:val="Ttulo1"/>
        <w:tabs>
          <w:tab w:val="left" w:pos="851"/>
        </w:tabs>
        <w:ind w:left="851" w:hanging="851"/>
        <w:rPr>
          <w:b w:val="0"/>
          <w:bCs/>
          <w:szCs w:val="20"/>
        </w:rPr>
      </w:pPr>
      <w:bookmarkStart w:id="27" w:name="_Ref494316114"/>
      <w:bookmarkStart w:id="28" w:name="_Toc88576870"/>
      <w:r w:rsidRPr="00990FD6">
        <w:rPr>
          <w:szCs w:val="20"/>
        </w:rPr>
        <w:t>MULTAS</w:t>
      </w:r>
      <w:bookmarkEnd w:id="27"/>
      <w:bookmarkEnd w:id="28"/>
      <w:r w:rsidRPr="00990FD6">
        <w:rPr>
          <w:b w:val="0"/>
          <w:bCs/>
          <w:szCs w:val="20"/>
        </w:rPr>
        <w:t xml:space="preserve"> </w:t>
      </w:r>
    </w:p>
    <w:p w14:paraId="31177A4F" w14:textId="77777777" w:rsidR="00373738" w:rsidRPr="00990FD6" w:rsidRDefault="00373738" w:rsidP="00373738">
      <w:pPr>
        <w:tabs>
          <w:tab w:val="left" w:pos="993"/>
        </w:tabs>
        <w:ind w:left="993"/>
        <w:rPr>
          <w:b/>
          <w:bCs/>
          <w:szCs w:val="20"/>
        </w:rPr>
      </w:pPr>
    </w:p>
    <w:p w14:paraId="6CBC0169" w14:textId="7EE73623" w:rsidR="00373738" w:rsidRPr="000E54F5" w:rsidRDefault="00373738" w:rsidP="00373738">
      <w:pPr>
        <w:pStyle w:val="Ttulo2"/>
        <w:tabs>
          <w:tab w:val="left" w:pos="851"/>
        </w:tabs>
        <w:ind w:left="851" w:hanging="851"/>
        <w:rPr>
          <w:b/>
          <w:bCs/>
          <w:szCs w:val="20"/>
        </w:rPr>
      </w:pPr>
      <w:r w:rsidRPr="000E54F5">
        <w:rPr>
          <w:szCs w:val="20"/>
        </w:rPr>
        <w:t>Nos casos de inexecução total do contrato, por culpa exclusiva da CONTRATADA, cabe a aplicação de multa de 10% (dez por cento) do contrato, independente das demais sanções previstas no Regulamento Interno de Licitações e Contratos.</w:t>
      </w:r>
    </w:p>
    <w:p w14:paraId="038F1BC0" w14:textId="77777777" w:rsidR="00373738" w:rsidRPr="000E54F5" w:rsidRDefault="00373738" w:rsidP="00373738">
      <w:pPr>
        <w:tabs>
          <w:tab w:val="left" w:pos="993"/>
        </w:tabs>
        <w:ind w:left="993" w:hanging="993"/>
        <w:rPr>
          <w:b/>
          <w:bCs/>
          <w:szCs w:val="20"/>
        </w:rPr>
      </w:pPr>
    </w:p>
    <w:p w14:paraId="242838F1" w14:textId="77777777" w:rsidR="00373738" w:rsidRPr="000E54F5" w:rsidRDefault="00373738" w:rsidP="00373738">
      <w:pPr>
        <w:pStyle w:val="Ttulo2"/>
        <w:tabs>
          <w:tab w:val="left" w:pos="851"/>
        </w:tabs>
        <w:ind w:left="851" w:hanging="851"/>
        <w:rPr>
          <w:b/>
          <w:bCs/>
          <w:szCs w:val="20"/>
        </w:rPr>
      </w:pPr>
      <w:bookmarkStart w:id="29" w:name="_Hlk526499167"/>
      <w:r w:rsidRPr="000E54F5">
        <w:rPr>
          <w:szCs w:val="20"/>
        </w:rPr>
        <w:t>Nos casos de inexecução parcial do objeto, por culpa exclusiva da CONTRATADA, será cobrada multa de 10% (dez por cento) do valor da parte não executada do contrato, sem prejuízo da responsabilidade civil e perdas das garantias contratuais.</w:t>
      </w:r>
    </w:p>
    <w:p w14:paraId="361D4520" w14:textId="77777777" w:rsidR="00373738" w:rsidRPr="000E54F5" w:rsidRDefault="00373738" w:rsidP="00373738">
      <w:pPr>
        <w:tabs>
          <w:tab w:val="left" w:pos="993"/>
        </w:tabs>
        <w:ind w:left="993" w:hanging="993"/>
        <w:rPr>
          <w:b/>
          <w:bCs/>
          <w:szCs w:val="20"/>
        </w:rPr>
      </w:pPr>
    </w:p>
    <w:p w14:paraId="1BF1B2B8" w14:textId="77777777" w:rsidR="00373738" w:rsidRPr="000E54F5" w:rsidRDefault="00373738" w:rsidP="00373738">
      <w:pPr>
        <w:pStyle w:val="Ttulo2"/>
        <w:tabs>
          <w:tab w:val="left" w:pos="851"/>
        </w:tabs>
        <w:ind w:left="851" w:hanging="851"/>
        <w:rPr>
          <w:b/>
          <w:bCs/>
          <w:szCs w:val="20"/>
        </w:rPr>
      </w:pPr>
      <w:r w:rsidRPr="000E54F5">
        <w:rPr>
          <w:szCs w:val="20"/>
        </w:rPr>
        <w:t>Nos casos de atrasos na execução de serviços descritos no cronograma físico do objeto ou no atendimento às exigências contratuais e editalícias, por conta exclusiva da CONTRATADA, aplicar-se-á multa moratória conforme os graus de penalidades estabelecidos abaixo:</w:t>
      </w:r>
    </w:p>
    <w:p w14:paraId="22620B5F" w14:textId="77777777" w:rsidR="00373738" w:rsidRPr="000E54F5" w:rsidRDefault="00373738" w:rsidP="00373738">
      <w:pPr>
        <w:tabs>
          <w:tab w:val="left" w:pos="993"/>
        </w:tabs>
        <w:ind w:left="993" w:hanging="993"/>
        <w:rPr>
          <w:b/>
          <w:bCs/>
          <w:szCs w:val="20"/>
        </w:rPr>
      </w:pPr>
    </w:p>
    <w:bookmarkEnd w:id="29"/>
    <w:p w14:paraId="265AFCC7" w14:textId="77777777" w:rsidR="00373738" w:rsidRPr="000E54F5" w:rsidRDefault="00373738" w:rsidP="00373738">
      <w:pPr>
        <w:tabs>
          <w:tab w:val="left" w:pos="993"/>
        </w:tabs>
        <w:ind w:left="993"/>
        <w:rPr>
          <w:szCs w:val="20"/>
          <w:u w:val="single"/>
        </w:rPr>
      </w:pPr>
      <w:r w:rsidRPr="000E54F5">
        <w:rPr>
          <w:szCs w:val="20"/>
          <w:u w:val="single"/>
        </w:rPr>
        <w:t>Graus de Penalidade:</w:t>
      </w:r>
    </w:p>
    <w:p w14:paraId="0BA019CA" w14:textId="77777777" w:rsidR="00373738" w:rsidRPr="000E54F5" w:rsidRDefault="00373738" w:rsidP="00373738">
      <w:pPr>
        <w:tabs>
          <w:tab w:val="left" w:pos="993"/>
        </w:tabs>
        <w:ind w:left="993"/>
        <w:rPr>
          <w:szCs w:val="20"/>
        </w:rPr>
      </w:pPr>
      <w:r w:rsidRPr="000E54F5">
        <w:rPr>
          <w:szCs w:val="20"/>
        </w:rPr>
        <w:t>Grau 01 – multa de R$ 100,00 (cem reais) por dia de atraso;</w:t>
      </w:r>
    </w:p>
    <w:p w14:paraId="180A1667" w14:textId="77777777" w:rsidR="00373738" w:rsidRPr="000E54F5" w:rsidRDefault="00373738" w:rsidP="00373738">
      <w:pPr>
        <w:tabs>
          <w:tab w:val="left" w:pos="993"/>
        </w:tabs>
        <w:ind w:left="993"/>
        <w:rPr>
          <w:szCs w:val="20"/>
        </w:rPr>
      </w:pPr>
      <w:r w:rsidRPr="000E54F5">
        <w:rPr>
          <w:szCs w:val="20"/>
        </w:rPr>
        <w:t>Grau 02 – multa de R$ 500,00 (quinhentos reais) por dia;</w:t>
      </w:r>
    </w:p>
    <w:p w14:paraId="560A33D9" w14:textId="77777777" w:rsidR="00373738" w:rsidRPr="000E54F5" w:rsidRDefault="00373738" w:rsidP="00373738">
      <w:pPr>
        <w:tabs>
          <w:tab w:val="left" w:pos="993"/>
        </w:tabs>
        <w:ind w:left="993"/>
        <w:rPr>
          <w:szCs w:val="20"/>
        </w:rPr>
      </w:pPr>
      <w:r w:rsidRPr="000E54F5">
        <w:rPr>
          <w:szCs w:val="20"/>
        </w:rPr>
        <w:t>Grau 03 – multa de 0,2% por dia sobre o valor total do item estimado no cronograma físico-financeiro para o período;</w:t>
      </w:r>
    </w:p>
    <w:p w14:paraId="60740224" w14:textId="77777777" w:rsidR="00373738" w:rsidRPr="000E54F5" w:rsidRDefault="00373738" w:rsidP="00373738">
      <w:pPr>
        <w:tabs>
          <w:tab w:val="left" w:pos="993"/>
        </w:tabs>
        <w:ind w:left="993"/>
        <w:rPr>
          <w:szCs w:val="20"/>
        </w:rPr>
      </w:pPr>
      <w:r w:rsidRPr="000E54F5">
        <w:rPr>
          <w:szCs w:val="20"/>
        </w:rPr>
        <w:lastRenderedPageBreak/>
        <w:t>Grau 04 – multa de 0,2% por dia sobre o valor contratual atualizado.</w:t>
      </w:r>
    </w:p>
    <w:p w14:paraId="5D831803" w14:textId="77777777" w:rsidR="00373738" w:rsidRPr="000E54F5" w:rsidRDefault="00373738" w:rsidP="00373738">
      <w:pPr>
        <w:tabs>
          <w:tab w:val="left" w:pos="993"/>
        </w:tabs>
        <w:ind w:left="993"/>
        <w:rPr>
          <w:szCs w:val="20"/>
        </w:rPr>
      </w:pPr>
    </w:p>
    <w:p w14:paraId="093D0B60" w14:textId="77777777" w:rsidR="00373738" w:rsidRPr="000E54F5" w:rsidRDefault="00373738" w:rsidP="00373738">
      <w:pPr>
        <w:tabs>
          <w:tab w:val="left" w:pos="993"/>
        </w:tabs>
        <w:ind w:left="993"/>
        <w:jc w:val="center"/>
        <w:rPr>
          <w:b/>
          <w:szCs w:val="20"/>
        </w:rPr>
      </w:pPr>
      <w:r w:rsidRPr="000E54F5">
        <w:rPr>
          <w:b/>
          <w:szCs w:val="20"/>
        </w:rPr>
        <w:t>Tabela 01 – Inadimplências e o respectivo grau de penalidade</w:t>
      </w:r>
    </w:p>
    <w:tbl>
      <w:tblPr>
        <w:tblW w:w="853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451"/>
      </w:tblGrid>
      <w:tr w:rsidR="000E54F5" w:rsidRPr="000E54F5" w14:paraId="040535B1" w14:textId="77777777" w:rsidTr="008E6B16">
        <w:tc>
          <w:tcPr>
            <w:tcW w:w="7087" w:type="dxa"/>
            <w:shd w:val="clear" w:color="auto" w:fill="auto"/>
            <w:vAlign w:val="center"/>
          </w:tcPr>
          <w:p w14:paraId="05EA2504" w14:textId="77777777" w:rsidR="00373738" w:rsidRPr="000E54F5" w:rsidRDefault="00373738" w:rsidP="008E6B16">
            <w:pPr>
              <w:ind w:left="459" w:hanging="426"/>
              <w:jc w:val="center"/>
              <w:rPr>
                <w:b/>
                <w:szCs w:val="20"/>
              </w:rPr>
            </w:pPr>
            <w:bookmarkStart w:id="30" w:name="_Hlk524618255"/>
            <w:bookmarkStart w:id="31" w:name="_Hlk524618173"/>
            <w:bookmarkStart w:id="32" w:name="_Hlk525742726"/>
            <w:bookmarkStart w:id="33" w:name="_Hlk524618225"/>
            <w:r w:rsidRPr="000E54F5">
              <w:rPr>
                <w:b/>
                <w:szCs w:val="20"/>
              </w:rPr>
              <w:t>Inadimplências</w:t>
            </w:r>
          </w:p>
        </w:tc>
        <w:tc>
          <w:tcPr>
            <w:tcW w:w="1451" w:type="dxa"/>
            <w:shd w:val="clear" w:color="auto" w:fill="auto"/>
          </w:tcPr>
          <w:p w14:paraId="029AB458" w14:textId="77777777" w:rsidR="00373738" w:rsidRPr="000E54F5" w:rsidRDefault="00373738" w:rsidP="008E6B16">
            <w:pPr>
              <w:tabs>
                <w:tab w:val="left" w:pos="993"/>
              </w:tabs>
              <w:jc w:val="center"/>
              <w:rPr>
                <w:b/>
                <w:szCs w:val="20"/>
              </w:rPr>
            </w:pPr>
            <w:r w:rsidRPr="000E54F5">
              <w:rPr>
                <w:b/>
                <w:szCs w:val="20"/>
              </w:rPr>
              <w:t>Grau de Penalidade</w:t>
            </w:r>
          </w:p>
        </w:tc>
      </w:tr>
      <w:tr w:rsidR="000E54F5" w:rsidRPr="000E54F5" w14:paraId="3ADA8D0F" w14:textId="77777777" w:rsidTr="008E6B16">
        <w:tc>
          <w:tcPr>
            <w:tcW w:w="7087" w:type="dxa"/>
            <w:shd w:val="clear" w:color="auto" w:fill="auto"/>
          </w:tcPr>
          <w:p w14:paraId="56E970BD" w14:textId="77777777" w:rsidR="00373738" w:rsidRPr="000E54F5" w:rsidRDefault="00373738" w:rsidP="00373738">
            <w:pPr>
              <w:numPr>
                <w:ilvl w:val="0"/>
                <w:numId w:val="50"/>
              </w:numPr>
              <w:ind w:left="459" w:hanging="426"/>
              <w:rPr>
                <w:szCs w:val="20"/>
              </w:rPr>
            </w:pPr>
            <w:r w:rsidRPr="000E54F5">
              <w:rPr>
                <w:szCs w:val="20"/>
              </w:rPr>
              <w:t>Pelo não atendimento à determinação estipulada pela FISCALIZAÇÃO, no prazo por ela estabelecido, desde que seja comunicada à CONTRATADA através do registro no Diário de Obras ou no Livro de Ocorrências ou por outro documento escrito.</w:t>
            </w:r>
          </w:p>
        </w:tc>
        <w:tc>
          <w:tcPr>
            <w:tcW w:w="1451" w:type="dxa"/>
            <w:shd w:val="clear" w:color="auto" w:fill="auto"/>
          </w:tcPr>
          <w:p w14:paraId="5496DE4A" w14:textId="77777777" w:rsidR="00373738" w:rsidRPr="000E54F5" w:rsidRDefault="00373738" w:rsidP="008E6B16">
            <w:pPr>
              <w:tabs>
                <w:tab w:val="left" w:pos="993"/>
              </w:tabs>
              <w:jc w:val="center"/>
              <w:rPr>
                <w:szCs w:val="20"/>
              </w:rPr>
            </w:pPr>
            <w:r w:rsidRPr="000E54F5">
              <w:rPr>
                <w:szCs w:val="20"/>
              </w:rPr>
              <w:t>01</w:t>
            </w:r>
          </w:p>
        </w:tc>
      </w:tr>
      <w:tr w:rsidR="000E54F5" w:rsidRPr="000E54F5" w14:paraId="7F394B0E" w14:textId="77777777" w:rsidTr="008E6B16">
        <w:tc>
          <w:tcPr>
            <w:tcW w:w="7087" w:type="dxa"/>
            <w:shd w:val="clear" w:color="auto" w:fill="auto"/>
          </w:tcPr>
          <w:p w14:paraId="6D62398F" w14:textId="77777777" w:rsidR="00373738" w:rsidRPr="000E54F5" w:rsidRDefault="00373738" w:rsidP="00373738">
            <w:pPr>
              <w:numPr>
                <w:ilvl w:val="0"/>
                <w:numId w:val="50"/>
              </w:numPr>
              <w:ind w:left="459" w:hanging="426"/>
              <w:rPr>
                <w:szCs w:val="20"/>
              </w:rPr>
            </w:pPr>
            <w:r w:rsidRPr="000E54F5">
              <w:rPr>
                <w:szCs w:val="20"/>
              </w:rPr>
              <w:t>Pela não apresentação de itens exigidos em cláusulas editalícias ou contratuais, dentro do prazo estabelecido.</w:t>
            </w:r>
          </w:p>
        </w:tc>
        <w:tc>
          <w:tcPr>
            <w:tcW w:w="1451" w:type="dxa"/>
            <w:shd w:val="clear" w:color="auto" w:fill="auto"/>
          </w:tcPr>
          <w:p w14:paraId="6C471D3B" w14:textId="77777777" w:rsidR="00373738" w:rsidRPr="000E54F5" w:rsidRDefault="00373738" w:rsidP="008E6B16">
            <w:pPr>
              <w:tabs>
                <w:tab w:val="left" w:pos="993"/>
              </w:tabs>
              <w:jc w:val="center"/>
              <w:rPr>
                <w:szCs w:val="20"/>
              </w:rPr>
            </w:pPr>
            <w:r w:rsidRPr="000E54F5">
              <w:rPr>
                <w:szCs w:val="20"/>
              </w:rPr>
              <w:t>02</w:t>
            </w:r>
          </w:p>
        </w:tc>
      </w:tr>
      <w:tr w:rsidR="000E54F5" w:rsidRPr="000E54F5" w14:paraId="28938626" w14:textId="77777777" w:rsidTr="008E6B16">
        <w:tc>
          <w:tcPr>
            <w:tcW w:w="7087" w:type="dxa"/>
            <w:shd w:val="clear" w:color="auto" w:fill="auto"/>
          </w:tcPr>
          <w:p w14:paraId="54014435" w14:textId="77777777" w:rsidR="00373738" w:rsidRPr="000E54F5" w:rsidRDefault="00373738" w:rsidP="00373738">
            <w:pPr>
              <w:numPr>
                <w:ilvl w:val="0"/>
                <w:numId w:val="50"/>
              </w:numPr>
              <w:ind w:left="459" w:hanging="426"/>
              <w:rPr>
                <w:szCs w:val="20"/>
              </w:rPr>
            </w:pPr>
            <w:r w:rsidRPr="000E54F5">
              <w:rPr>
                <w:szCs w:val="20"/>
              </w:rPr>
              <w:t>Por dificultar ou impedir o acesso da FISCALIZAÇÃO a documentos, materiais e canteiros de obras.</w:t>
            </w:r>
          </w:p>
        </w:tc>
        <w:tc>
          <w:tcPr>
            <w:tcW w:w="1451" w:type="dxa"/>
            <w:shd w:val="clear" w:color="auto" w:fill="auto"/>
          </w:tcPr>
          <w:p w14:paraId="4FA2834A" w14:textId="77777777" w:rsidR="00373738" w:rsidRPr="000E54F5" w:rsidRDefault="00373738" w:rsidP="008E6B16">
            <w:pPr>
              <w:tabs>
                <w:tab w:val="left" w:pos="993"/>
              </w:tabs>
              <w:jc w:val="center"/>
              <w:rPr>
                <w:szCs w:val="20"/>
              </w:rPr>
            </w:pPr>
            <w:r w:rsidRPr="000E54F5">
              <w:rPr>
                <w:szCs w:val="20"/>
              </w:rPr>
              <w:t>02</w:t>
            </w:r>
          </w:p>
        </w:tc>
      </w:tr>
      <w:tr w:rsidR="000E54F5" w:rsidRPr="000E54F5" w14:paraId="274FD5F5" w14:textId="77777777" w:rsidTr="008E6B16">
        <w:tc>
          <w:tcPr>
            <w:tcW w:w="7087" w:type="dxa"/>
            <w:shd w:val="clear" w:color="auto" w:fill="auto"/>
          </w:tcPr>
          <w:p w14:paraId="3E8E3898" w14:textId="77777777" w:rsidR="00373738" w:rsidRPr="000E54F5" w:rsidRDefault="00373738" w:rsidP="00373738">
            <w:pPr>
              <w:numPr>
                <w:ilvl w:val="0"/>
                <w:numId w:val="50"/>
              </w:numPr>
              <w:ind w:left="459" w:hanging="426"/>
              <w:rPr>
                <w:szCs w:val="20"/>
              </w:rPr>
            </w:pPr>
            <w:r w:rsidRPr="000E54F5">
              <w:rPr>
                <w:szCs w:val="20"/>
              </w:rPr>
              <w:t>Pelo atraso no cumprimento dos prazos estabelecidos no Cronograma Físico do objeto, desde que injustificados ou cuja justificativa não tenha sido aceita pela FISCALIZAÇÃO.</w:t>
            </w:r>
          </w:p>
        </w:tc>
        <w:tc>
          <w:tcPr>
            <w:tcW w:w="1451" w:type="dxa"/>
            <w:shd w:val="clear" w:color="auto" w:fill="auto"/>
          </w:tcPr>
          <w:p w14:paraId="711E026C" w14:textId="77777777" w:rsidR="00373738" w:rsidRPr="000E54F5" w:rsidRDefault="00373738" w:rsidP="008E6B16">
            <w:pPr>
              <w:tabs>
                <w:tab w:val="left" w:pos="993"/>
              </w:tabs>
              <w:jc w:val="center"/>
              <w:rPr>
                <w:szCs w:val="20"/>
              </w:rPr>
            </w:pPr>
            <w:r w:rsidRPr="000E54F5">
              <w:rPr>
                <w:szCs w:val="20"/>
              </w:rPr>
              <w:t>03</w:t>
            </w:r>
          </w:p>
        </w:tc>
      </w:tr>
      <w:tr w:rsidR="00373738" w:rsidRPr="000E54F5" w14:paraId="45313FF6" w14:textId="77777777" w:rsidTr="008E6B16">
        <w:tc>
          <w:tcPr>
            <w:tcW w:w="7087" w:type="dxa"/>
            <w:shd w:val="clear" w:color="auto" w:fill="auto"/>
          </w:tcPr>
          <w:p w14:paraId="3CCFE10F" w14:textId="77777777" w:rsidR="00373738" w:rsidRPr="000E54F5" w:rsidRDefault="00373738" w:rsidP="00373738">
            <w:pPr>
              <w:numPr>
                <w:ilvl w:val="0"/>
                <w:numId w:val="50"/>
              </w:numPr>
              <w:ind w:left="459" w:hanging="426"/>
              <w:rPr>
                <w:szCs w:val="20"/>
              </w:rPr>
            </w:pPr>
            <w:r w:rsidRPr="000E54F5">
              <w:rPr>
                <w:szCs w:val="20"/>
              </w:rPr>
              <w:t>Pelo atraso na conclusão do objeto, em conformidade com o prazo contratado ou aditado.</w:t>
            </w:r>
          </w:p>
        </w:tc>
        <w:tc>
          <w:tcPr>
            <w:tcW w:w="1451" w:type="dxa"/>
            <w:shd w:val="clear" w:color="auto" w:fill="auto"/>
          </w:tcPr>
          <w:p w14:paraId="0DF9DA1D" w14:textId="77777777" w:rsidR="00373738" w:rsidRPr="000E54F5" w:rsidRDefault="00373738" w:rsidP="008E6B16">
            <w:pPr>
              <w:tabs>
                <w:tab w:val="left" w:pos="993"/>
              </w:tabs>
              <w:jc w:val="center"/>
              <w:rPr>
                <w:szCs w:val="20"/>
              </w:rPr>
            </w:pPr>
            <w:r w:rsidRPr="000E54F5">
              <w:rPr>
                <w:szCs w:val="20"/>
              </w:rPr>
              <w:t>04</w:t>
            </w:r>
          </w:p>
        </w:tc>
      </w:tr>
      <w:bookmarkEnd w:id="30"/>
      <w:bookmarkEnd w:id="31"/>
    </w:tbl>
    <w:p w14:paraId="0D6F8767" w14:textId="77777777" w:rsidR="00373738" w:rsidRPr="000E54F5" w:rsidRDefault="00373738" w:rsidP="00373738">
      <w:pPr>
        <w:tabs>
          <w:tab w:val="left" w:pos="993"/>
        </w:tabs>
        <w:rPr>
          <w:szCs w:val="20"/>
        </w:rPr>
      </w:pPr>
    </w:p>
    <w:bookmarkEnd w:id="32"/>
    <w:p w14:paraId="0AAA3564" w14:textId="77777777" w:rsidR="00373738" w:rsidRPr="000E54F5" w:rsidRDefault="00373738" w:rsidP="00373738">
      <w:pPr>
        <w:pStyle w:val="Ttulo2"/>
        <w:tabs>
          <w:tab w:val="left" w:pos="851"/>
        </w:tabs>
        <w:ind w:left="851" w:hanging="851"/>
        <w:rPr>
          <w:b/>
          <w:bCs/>
          <w:szCs w:val="20"/>
        </w:rPr>
      </w:pPr>
      <w:r w:rsidRPr="000E54F5">
        <w:rPr>
          <w:szCs w:val="20"/>
        </w:rPr>
        <w:t xml:space="preserve">Comprovando o impedimento ou reconhecida a força maior, devidamente justificados </w:t>
      </w:r>
      <w:bookmarkEnd w:id="33"/>
      <w:r w:rsidRPr="000E54F5">
        <w:rPr>
          <w:szCs w:val="20"/>
        </w:rPr>
        <w:t>e aceitos pela FISCALIZAÇÃO, em relação a um dos eventos arrolados na Tabela 01, a CONTRATADA ficará isenta das penalidades mencionadas.</w:t>
      </w:r>
    </w:p>
    <w:p w14:paraId="3ECEEEEE" w14:textId="77777777" w:rsidR="00373738" w:rsidRPr="000E54F5" w:rsidRDefault="00373738" w:rsidP="00373738">
      <w:pPr>
        <w:tabs>
          <w:tab w:val="left" w:pos="993"/>
        </w:tabs>
        <w:ind w:left="993" w:hanging="993"/>
        <w:rPr>
          <w:b/>
          <w:bCs/>
          <w:szCs w:val="20"/>
        </w:rPr>
      </w:pPr>
    </w:p>
    <w:p w14:paraId="23B103BE" w14:textId="77777777" w:rsidR="00373738" w:rsidRPr="000E54F5" w:rsidRDefault="00373738" w:rsidP="00373738">
      <w:pPr>
        <w:pStyle w:val="Ttulo2"/>
        <w:tabs>
          <w:tab w:val="left" w:pos="851"/>
        </w:tabs>
        <w:ind w:left="851" w:hanging="851"/>
        <w:rPr>
          <w:b/>
          <w:bCs/>
          <w:szCs w:val="20"/>
        </w:rPr>
      </w:pPr>
      <w:r w:rsidRPr="000E54F5">
        <w:rPr>
          <w:szCs w:val="20"/>
        </w:rPr>
        <w:t xml:space="preserve">Ocorrida a inadimplência, a multa será aplicada pela </w:t>
      </w:r>
      <w:r w:rsidRPr="000E54F5">
        <w:rPr>
          <w:b/>
          <w:szCs w:val="20"/>
        </w:rPr>
        <w:t>Codevasf</w:t>
      </w:r>
      <w:r w:rsidRPr="000E54F5">
        <w:rPr>
          <w:szCs w:val="20"/>
        </w:rPr>
        <w:t>, após regular processo administrativo, observando-se o seguinte.</w:t>
      </w:r>
    </w:p>
    <w:p w14:paraId="58E95D59" w14:textId="77777777" w:rsidR="00373738" w:rsidRPr="000E54F5" w:rsidRDefault="00373738" w:rsidP="00373738">
      <w:pPr>
        <w:numPr>
          <w:ilvl w:val="0"/>
          <w:numId w:val="49"/>
        </w:numPr>
        <w:tabs>
          <w:tab w:val="left" w:pos="1418"/>
        </w:tabs>
        <w:spacing w:before="120" w:after="120"/>
        <w:rPr>
          <w:szCs w:val="20"/>
        </w:rPr>
      </w:pPr>
      <w:r w:rsidRPr="000E54F5">
        <w:rPr>
          <w:szCs w:val="20"/>
        </w:rPr>
        <w:t>A multa será descontada da garantia prestada pela contratada;</w:t>
      </w:r>
    </w:p>
    <w:p w14:paraId="0BAF0A8F" w14:textId="77777777" w:rsidR="00373738" w:rsidRPr="000E54F5" w:rsidRDefault="00373738" w:rsidP="00373738">
      <w:pPr>
        <w:numPr>
          <w:ilvl w:val="0"/>
          <w:numId w:val="49"/>
        </w:numPr>
        <w:rPr>
          <w:szCs w:val="20"/>
        </w:rPr>
      </w:pPr>
      <w:r w:rsidRPr="000E54F5">
        <w:rPr>
          <w:szCs w:val="20"/>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5534C0A7" w14:textId="77777777" w:rsidR="00373738" w:rsidRPr="00990FD6" w:rsidRDefault="00373738" w:rsidP="00373738">
      <w:pPr>
        <w:numPr>
          <w:ilvl w:val="0"/>
          <w:numId w:val="49"/>
        </w:numPr>
        <w:rPr>
          <w:szCs w:val="20"/>
        </w:rPr>
      </w:pPr>
      <w:r w:rsidRPr="000E54F5">
        <w:rPr>
          <w:szCs w:val="20"/>
        </w:rPr>
        <w:t xml:space="preserve">Caso o valor do faturamento seja insuficiente para cobrir a multa, a contratada será </w:t>
      </w:r>
      <w:r w:rsidRPr="00990FD6">
        <w:rPr>
          <w:szCs w:val="20"/>
        </w:rPr>
        <w:t>convocada para complementação do seu valor no prazo de 5 (cinco) dias a contar da data da convocação;</w:t>
      </w:r>
    </w:p>
    <w:p w14:paraId="63CFA30D" w14:textId="584A7EE0" w:rsidR="00373738" w:rsidRPr="00990FD6" w:rsidRDefault="00373738" w:rsidP="00373738">
      <w:pPr>
        <w:numPr>
          <w:ilvl w:val="0"/>
          <w:numId w:val="49"/>
        </w:numPr>
        <w:rPr>
          <w:szCs w:val="20"/>
        </w:rPr>
      </w:pPr>
      <w:r w:rsidRPr="00990FD6">
        <w:rPr>
          <w:szCs w:val="20"/>
        </w:rPr>
        <w:t xml:space="preserve">Não havendo qualquer importância a ser recebida pela contratada, esta será convocada a </w:t>
      </w:r>
      <w:r w:rsidRPr="000E54F5">
        <w:rPr>
          <w:szCs w:val="20"/>
        </w:rPr>
        <w:t xml:space="preserve">recolher à Gerência de Finanças da </w:t>
      </w:r>
      <w:r w:rsidR="000E54F5">
        <w:rPr>
          <w:szCs w:val="20"/>
        </w:rPr>
        <w:t xml:space="preserve">4ª Superintendência Regional da </w:t>
      </w:r>
      <w:r w:rsidRPr="000E54F5">
        <w:rPr>
          <w:szCs w:val="20"/>
        </w:rPr>
        <w:t>Codevasf</w:t>
      </w:r>
      <w:r w:rsidR="000E54F5" w:rsidRPr="000E54F5">
        <w:rPr>
          <w:szCs w:val="20"/>
        </w:rPr>
        <w:t xml:space="preserve"> </w:t>
      </w:r>
      <w:r w:rsidR="000E54F5">
        <w:t>- 4ª GRA/UFN</w:t>
      </w:r>
      <w:r w:rsidR="000E54F5" w:rsidRPr="00990FD6">
        <w:rPr>
          <w:szCs w:val="20"/>
        </w:rPr>
        <w:t xml:space="preserve"> </w:t>
      </w:r>
      <w:r w:rsidRPr="00990FD6">
        <w:rPr>
          <w:szCs w:val="20"/>
        </w:rPr>
        <w:t>- o valor total da multa, no prazo de 5 (cinco) dias, contado a partir da data da comunicação.</w:t>
      </w:r>
    </w:p>
    <w:p w14:paraId="2FAF2881" w14:textId="77777777" w:rsidR="00373738" w:rsidRPr="00990FD6" w:rsidRDefault="00373738" w:rsidP="00373738">
      <w:pPr>
        <w:rPr>
          <w:szCs w:val="20"/>
        </w:rPr>
      </w:pPr>
    </w:p>
    <w:p w14:paraId="6DB19D39" w14:textId="77777777" w:rsidR="00373738" w:rsidRPr="00990FD6" w:rsidRDefault="00373738" w:rsidP="00373738">
      <w:pPr>
        <w:pStyle w:val="Ttulo2"/>
        <w:tabs>
          <w:tab w:val="left" w:pos="851"/>
        </w:tabs>
        <w:ind w:left="851" w:hanging="851"/>
        <w:rPr>
          <w:szCs w:val="20"/>
        </w:rPr>
      </w:pPr>
      <w:r w:rsidRPr="00990FD6">
        <w:rPr>
          <w:szCs w:val="20"/>
        </w:rPr>
        <w:t xml:space="preserve">O licitante vencedor terá um prazo inicialmente </w:t>
      </w:r>
      <w:r w:rsidRPr="007763F6">
        <w:rPr>
          <w:szCs w:val="20"/>
        </w:rPr>
        <w:t>de 10</w:t>
      </w:r>
      <w:r w:rsidR="00795266" w:rsidRPr="007763F6">
        <w:rPr>
          <w:szCs w:val="20"/>
        </w:rPr>
        <w:t xml:space="preserve"> </w:t>
      </w:r>
      <w:r w:rsidRPr="007763F6">
        <w:rPr>
          <w:szCs w:val="20"/>
        </w:rPr>
        <w:t>(dez) dias</w:t>
      </w:r>
      <w:r w:rsidRPr="00990FD6">
        <w:rPr>
          <w:szCs w:val="20"/>
        </w:rPr>
        <w:t xml:space="preserve"> úteis para defesa prévia e, posteriormente, diante de uma eventual decisão que lhe tenha sido desfavorável, terá mais um prazo de 05</w:t>
      </w:r>
      <w:r w:rsidR="00795266">
        <w:rPr>
          <w:szCs w:val="20"/>
        </w:rPr>
        <w:t xml:space="preserve"> </w:t>
      </w:r>
      <w:r w:rsidRPr="00990FD6">
        <w:rPr>
          <w:szCs w:val="20"/>
        </w:rPr>
        <w:t>(cinco)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14:paraId="51E99508" w14:textId="77777777" w:rsidR="00373738" w:rsidRPr="00990FD6" w:rsidRDefault="00373738" w:rsidP="00373738">
      <w:pPr>
        <w:rPr>
          <w:szCs w:val="20"/>
        </w:rPr>
      </w:pPr>
    </w:p>
    <w:p w14:paraId="09074188" w14:textId="77777777" w:rsidR="00373738" w:rsidRPr="00990FD6" w:rsidRDefault="00373738" w:rsidP="00373738">
      <w:pPr>
        <w:pStyle w:val="Ttulo2"/>
        <w:tabs>
          <w:tab w:val="left" w:pos="851"/>
        </w:tabs>
        <w:ind w:left="851" w:hanging="851"/>
        <w:rPr>
          <w:szCs w:val="20"/>
        </w:rPr>
      </w:pPr>
      <w:r w:rsidRPr="00990FD6">
        <w:rPr>
          <w:szCs w:val="20"/>
        </w:rPr>
        <w:t xml:space="preserve">Após o procedimento estabelecido no item anterior, o recurso será apreciado pela Diretoria Executiva da </w:t>
      </w:r>
      <w:r w:rsidRPr="00990FD6">
        <w:rPr>
          <w:b/>
          <w:szCs w:val="20"/>
        </w:rPr>
        <w:t>Codevasf</w:t>
      </w:r>
      <w:r w:rsidRPr="00990FD6">
        <w:rPr>
          <w:szCs w:val="20"/>
        </w:rPr>
        <w:t>, que poderá relevar ou não a multa.</w:t>
      </w:r>
    </w:p>
    <w:p w14:paraId="7669A7EA" w14:textId="77777777" w:rsidR="00373738" w:rsidRPr="00990FD6" w:rsidRDefault="00373738" w:rsidP="00373738">
      <w:pPr>
        <w:tabs>
          <w:tab w:val="left" w:pos="993"/>
        </w:tabs>
        <w:ind w:left="993" w:hanging="993"/>
        <w:rPr>
          <w:szCs w:val="20"/>
        </w:rPr>
      </w:pPr>
    </w:p>
    <w:p w14:paraId="4E5BADF9" w14:textId="77777777" w:rsidR="00373738" w:rsidRPr="00990FD6" w:rsidRDefault="00373738" w:rsidP="00373738">
      <w:pPr>
        <w:pStyle w:val="Ttulo2"/>
        <w:tabs>
          <w:tab w:val="left" w:pos="851"/>
        </w:tabs>
        <w:ind w:left="851" w:hanging="851"/>
        <w:rPr>
          <w:szCs w:val="20"/>
        </w:rPr>
      </w:pPr>
      <w:r w:rsidRPr="00990FD6">
        <w:rPr>
          <w:szCs w:val="20"/>
        </w:rPr>
        <w:t xml:space="preserve">Em caso de relevação da multa, a </w:t>
      </w:r>
      <w:r w:rsidRPr="00990FD6">
        <w:rPr>
          <w:b/>
          <w:szCs w:val="20"/>
        </w:rPr>
        <w:t>Codevasf</w:t>
      </w:r>
      <w:r w:rsidRPr="00990FD6">
        <w:rPr>
          <w:szCs w:val="20"/>
        </w:rPr>
        <w:t xml:space="preserve"> se reserva o direito de cobrar perdas e danos porventura cabíveis em razão do inadimplemento de outras obrigações, não constituindo a relevação novação contratual nem desistência dos direitos que lhe forem assegurados.</w:t>
      </w:r>
    </w:p>
    <w:p w14:paraId="2E2E0DF0" w14:textId="77777777" w:rsidR="00373738" w:rsidRPr="00990FD6" w:rsidRDefault="00373738" w:rsidP="00373738">
      <w:pPr>
        <w:tabs>
          <w:tab w:val="left" w:pos="993"/>
        </w:tabs>
        <w:ind w:left="993" w:hanging="993"/>
        <w:rPr>
          <w:szCs w:val="20"/>
        </w:rPr>
      </w:pPr>
    </w:p>
    <w:p w14:paraId="37D979EB" w14:textId="77777777" w:rsidR="00373738" w:rsidRPr="00990FD6" w:rsidRDefault="00373738" w:rsidP="00373738">
      <w:pPr>
        <w:pStyle w:val="Ttulo2"/>
        <w:tabs>
          <w:tab w:val="left" w:pos="851"/>
        </w:tabs>
        <w:ind w:left="851" w:hanging="851"/>
        <w:rPr>
          <w:bCs/>
          <w:szCs w:val="20"/>
        </w:rPr>
      </w:pPr>
      <w:r w:rsidRPr="00990FD6">
        <w:rPr>
          <w:szCs w:val="20"/>
        </w:rPr>
        <w:t>Caso a Diretoria Executiva mantenha a multa, não caberá novo recurso administrativo.</w:t>
      </w:r>
    </w:p>
    <w:p w14:paraId="2D26FC05" w14:textId="77777777" w:rsidR="00373738" w:rsidRPr="00861723" w:rsidRDefault="00373738" w:rsidP="00861723">
      <w:pPr>
        <w:rPr>
          <w:bCs/>
          <w:szCs w:val="20"/>
        </w:rPr>
      </w:pPr>
    </w:p>
    <w:p w14:paraId="4B9F28E1" w14:textId="77777777" w:rsidR="00373738" w:rsidRPr="00990FD6" w:rsidRDefault="00373738" w:rsidP="00861723">
      <w:pPr>
        <w:tabs>
          <w:tab w:val="left" w:pos="993"/>
        </w:tabs>
        <w:rPr>
          <w:bCs/>
          <w:szCs w:val="20"/>
        </w:rPr>
      </w:pPr>
    </w:p>
    <w:p w14:paraId="33F00A25" w14:textId="77777777" w:rsidR="00373738" w:rsidRPr="00990FD6" w:rsidRDefault="00373738" w:rsidP="00373738">
      <w:pPr>
        <w:pStyle w:val="Ttulo1"/>
        <w:tabs>
          <w:tab w:val="left" w:pos="851"/>
        </w:tabs>
        <w:ind w:left="851" w:hanging="851"/>
        <w:rPr>
          <w:b w:val="0"/>
          <w:bCs/>
          <w:szCs w:val="20"/>
        </w:rPr>
      </w:pPr>
      <w:bookmarkStart w:id="34" w:name="_Toc88576871"/>
      <w:r w:rsidRPr="00990FD6">
        <w:rPr>
          <w:szCs w:val="20"/>
        </w:rPr>
        <w:t>GARANTIA</w:t>
      </w:r>
      <w:r w:rsidRPr="00990FD6">
        <w:rPr>
          <w:b w:val="0"/>
          <w:bCs/>
          <w:szCs w:val="20"/>
        </w:rPr>
        <w:t xml:space="preserve"> DE EXECUÇÃO</w:t>
      </w:r>
      <w:bookmarkEnd w:id="34"/>
    </w:p>
    <w:p w14:paraId="1AC1EF15" w14:textId="77777777" w:rsidR="00373738" w:rsidRPr="00990FD6" w:rsidRDefault="00373738" w:rsidP="00373738">
      <w:pPr>
        <w:tabs>
          <w:tab w:val="left" w:pos="993"/>
        </w:tabs>
        <w:ind w:left="993" w:hanging="993"/>
        <w:rPr>
          <w:b/>
          <w:bCs/>
          <w:szCs w:val="20"/>
        </w:rPr>
      </w:pPr>
    </w:p>
    <w:p w14:paraId="1CFDB09A" w14:textId="77777777" w:rsidR="00373738" w:rsidRPr="00403C2D" w:rsidRDefault="00373738" w:rsidP="00373738">
      <w:pPr>
        <w:pStyle w:val="Ttulo2"/>
        <w:tabs>
          <w:tab w:val="left" w:pos="851"/>
        </w:tabs>
        <w:ind w:left="851" w:hanging="851"/>
        <w:rPr>
          <w:szCs w:val="20"/>
        </w:rPr>
      </w:pPr>
      <w:r w:rsidRPr="00403C2D">
        <w:rPr>
          <w:szCs w:val="20"/>
        </w:rPr>
        <w:t xml:space="preserve">Como garantia para a completa execução das obrigações contratuais e da liquidação das multas convencionais, fica estipulada uma "Garantia de Execução" no montante de 5% (cinco por cento) do valor do contrato, </w:t>
      </w:r>
      <w:r w:rsidR="00804242" w:rsidRPr="00403C2D">
        <w:rPr>
          <w:szCs w:val="20"/>
        </w:rPr>
        <w:t>que deverá ser entregue em até 10(dez) dias úteis após a a</w:t>
      </w:r>
      <w:r w:rsidRPr="00403C2D">
        <w:rPr>
          <w:szCs w:val="20"/>
        </w:rPr>
        <w:t>ssinatura do mesmo, em espécie, Seguro Garantia emitida por seguradora autorizada pela SUSEP ou Fiança Bancária, a critério da contratada.</w:t>
      </w:r>
    </w:p>
    <w:p w14:paraId="4B6CD1B8" w14:textId="77777777" w:rsidR="002E09B3" w:rsidRPr="00403C2D" w:rsidRDefault="002E09B3" w:rsidP="002E09B3">
      <w:pPr>
        <w:rPr>
          <w:lang w:eastAsia="pt-BR"/>
        </w:rPr>
      </w:pPr>
    </w:p>
    <w:p w14:paraId="28B66E84" w14:textId="77777777" w:rsidR="002E09B3" w:rsidRPr="00403C2D" w:rsidRDefault="002E09B3" w:rsidP="002E09B3">
      <w:pPr>
        <w:pStyle w:val="Ttulo3"/>
        <w:tabs>
          <w:tab w:val="left" w:pos="851"/>
        </w:tabs>
        <w:ind w:left="851" w:hanging="851"/>
      </w:pPr>
      <w:r w:rsidRPr="00403C2D">
        <w:t xml:space="preserve">A inobservância do prazo fixado para apresentação da garantia acarretará a aplicação de multa de 0,08% (oito centésimos por cento) do valor do contrato por dia de atraso, até o máximo de 2% (dois por cento). O atraso superior a 25 (vinte e cinco) dias autoriza a Codevasf a promover a rescisão do contrato por descumprimento de suas cláusulas, </w:t>
      </w:r>
      <w:r w:rsidR="00854272" w:rsidRPr="00403C2D">
        <w:t xml:space="preserve">conforme dispõe </w:t>
      </w:r>
      <w:r w:rsidR="00C714AD" w:rsidRPr="00403C2D">
        <w:t>as condições contratuais</w:t>
      </w:r>
      <w:r w:rsidRPr="00403C2D">
        <w:t>.</w:t>
      </w:r>
    </w:p>
    <w:p w14:paraId="79BA7C4A" w14:textId="77777777" w:rsidR="00373738" w:rsidRPr="00403C2D" w:rsidRDefault="00373738" w:rsidP="002E09B3">
      <w:pPr>
        <w:pStyle w:val="Ttulo3"/>
        <w:numPr>
          <w:ilvl w:val="0"/>
          <w:numId w:val="0"/>
        </w:numPr>
        <w:tabs>
          <w:tab w:val="left" w:pos="851"/>
        </w:tabs>
        <w:ind w:left="851"/>
      </w:pPr>
    </w:p>
    <w:p w14:paraId="023F27E2" w14:textId="4E14F874" w:rsidR="00373738" w:rsidRPr="00403C2D" w:rsidRDefault="00373738" w:rsidP="00373738">
      <w:pPr>
        <w:pStyle w:val="Ttulo2"/>
        <w:tabs>
          <w:tab w:val="left" w:pos="851"/>
        </w:tabs>
        <w:ind w:left="851" w:hanging="851"/>
        <w:rPr>
          <w:b/>
          <w:bCs/>
          <w:szCs w:val="20"/>
        </w:rPr>
      </w:pPr>
      <w:r w:rsidRPr="00403C2D">
        <w:rPr>
          <w:bCs/>
          <w:szCs w:val="20"/>
        </w:rPr>
        <w:t xml:space="preserve">A garantia a que se refere o subitem acima deverá ser </w:t>
      </w:r>
      <w:r w:rsidR="006108ED" w:rsidRPr="00403C2D">
        <w:rPr>
          <w:bCs/>
          <w:szCs w:val="20"/>
        </w:rPr>
        <w:t>na</w:t>
      </w:r>
      <w:r w:rsidR="006108ED" w:rsidRPr="00403C2D">
        <w:rPr>
          <w:b/>
          <w:bCs/>
          <w:szCs w:val="20"/>
        </w:rPr>
        <w:t xml:space="preserve"> </w:t>
      </w:r>
      <w:r w:rsidR="006108ED" w:rsidRPr="00403C2D">
        <w:t>Área de Desenvolvimento integrado e Infraestrutura – 4ªGRD da Codevasf</w:t>
      </w:r>
      <w:r w:rsidRPr="00403C2D">
        <w:rPr>
          <w:szCs w:val="20"/>
        </w:rPr>
        <w:t>, até a data da assinatura do contrato.</w:t>
      </w:r>
    </w:p>
    <w:p w14:paraId="4BE9CC76" w14:textId="77777777" w:rsidR="00373738" w:rsidRPr="00403C2D" w:rsidRDefault="00373738" w:rsidP="00373738">
      <w:pPr>
        <w:tabs>
          <w:tab w:val="left" w:pos="993"/>
        </w:tabs>
        <w:ind w:left="993" w:hanging="993"/>
        <w:rPr>
          <w:b/>
          <w:bCs/>
          <w:szCs w:val="20"/>
        </w:rPr>
      </w:pPr>
    </w:p>
    <w:p w14:paraId="6355B005" w14:textId="77777777" w:rsidR="00373738" w:rsidRPr="00403C2D" w:rsidRDefault="00373738" w:rsidP="00373738">
      <w:pPr>
        <w:pStyle w:val="Ttulo2"/>
        <w:tabs>
          <w:tab w:val="left" w:pos="851"/>
        </w:tabs>
        <w:ind w:left="851" w:hanging="851"/>
        <w:rPr>
          <w:szCs w:val="20"/>
        </w:rPr>
      </w:pPr>
      <w:r w:rsidRPr="00403C2D">
        <w:rPr>
          <w:szCs w:val="20"/>
        </w:rPr>
        <w:t>A garantia na forma de Carta de Fiança Bancária ou seguro garantia dever</w:t>
      </w:r>
      <w:r w:rsidR="00861723" w:rsidRPr="00403C2D">
        <w:rPr>
          <w:szCs w:val="20"/>
        </w:rPr>
        <w:t>á</w:t>
      </w:r>
      <w:r w:rsidRPr="00403C2D">
        <w:rPr>
          <w:szCs w:val="20"/>
        </w:rPr>
        <w:t xml:space="preserve"> estar em vigor e </w:t>
      </w:r>
      <w:r w:rsidR="00861723" w:rsidRPr="00403C2D">
        <w:rPr>
          <w:szCs w:val="20"/>
        </w:rPr>
        <w:t xml:space="preserve">com </w:t>
      </w:r>
      <w:r w:rsidRPr="00403C2D">
        <w:rPr>
          <w:szCs w:val="20"/>
        </w:rPr>
        <w:t>cobertura até o final do prazo previsto para assinatura do Termo de Encerramento Definitivo do Contrato, devendo mant</w:t>
      </w:r>
      <w:r w:rsidR="00861723" w:rsidRPr="00403C2D">
        <w:rPr>
          <w:szCs w:val="20"/>
        </w:rPr>
        <w:t>er</w:t>
      </w:r>
      <w:r w:rsidRPr="00403C2D">
        <w:rPr>
          <w:szCs w:val="20"/>
        </w:rPr>
        <w:t xml:space="preserve"> </w:t>
      </w:r>
      <w:bookmarkStart w:id="35" w:name="_Hlk530641090"/>
      <w:r w:rsidRPr="00403C2D">
        <w:rPr>
          <w:szCs w:val="20"/>
        </w:rPr>
        <w:t>atualizada a garantia até 90</w:t>
      </w:r>
      <w:r w:rsidR="00861723" w:rsidRPr="00403C2D">
        <w:rPr>
          <w:szCs w:val="20"/>
        </w:rPr>
        <w:t xml:space="preserve"> </w:t>
      </w:r>
      <w:r w:rsidRPr="00403C2D">
        <w:rPr>
          <w:szCs w:val="20"/>
        </w:rPr>
        <w:t xml:space="preserve">(noventa) dias após </w:t>
      </w:r>
      <w:r w:rsidR="005432C5" w:rsidRPr="00403C2D">
        <w:rPr>
          <w:szCs w:val="20"/>
        </w:rPr>
        <w:t>o término d</w:t>
      </w:r>
      <w:r w:rsidRPr="00403C2D">
        <w:rPr>
          <w:szCs w:val="20"/>
        </w:rPr>
        <w:t xml:space="preserve">o </w:t>
      </w:r>
      <w:r w:rsidR="002C7272" w:rsidRPr="00403C2D">
        <w:rPr>
          <w:szCs w:val="20"/>
        </w:rPr>
        <w:t>prazo de vigência do contrato</w:t>
      </w:r>
      <w:r w:rsidRPr="00403C2D">
        <w:rPr>
          <w:szCs w:val="20"/>
        </w:rPr>
        <w:t>.</w:t>
      </w:r>
    </w:p>
    <w:bookmarkEnd w:id="35"/>
    <w:p w14:paraId="694EA8E6" w14:textId="77777777" w:rsidR="00373738" w:rsidRPr="00403C2D" w:rsidRDefault="00373738" w:rsidP="00373738">
      <w:pPr>
        <w:tabs>
          <w:tab w:val="left" w:pos="993"/>
        </w:tabs>
        <w:ind w:left="993" w:hanging="993"/>
        <w:rPr>
          <w:b/>
          <w:bCs/>
          <w:szCs w:val="20"/>
        </w:rPr>
      </w:pPr>
    </w:p>
    <w:p w14:paraId="09B26DC7" w14:textId="77777777" w:rsidR="00373738" w:rsidRPr="00403C2D" w:rsidRDefault="00373738" w:rsidP="00373738">
      <w:pPr>
        <w:pStyle w:val="Ttulo2"/>
        <w:tabs>
          <w:tab w:val="left" w:pos="851"/>
        </w:tabs>
        <w:ind w:left="851" w:hanging="851"/>
        <w:rPr>
          <w:b/>
          <w:bCs/>
          <w:szCs w:val="20"/>
        </w:rPr>
      </w:pPr>
      <w:r w:rsidRPr="00403C2D">
        <w:rPr>
          <w:szCs w:val="20"/>
        </w:rPr>
        <w:t>Após a assinatura do Termo de Encerramento Físico do contrato será devolvida a “Garantia de Execução”, uma vez verificada a perfeita execução do objeto contratual.</w:t>
      </w:r>
    </w:p>
    <w:p w14:paraId="1D2A2630" w14:textId="77777777" w:rsidR="00373738" w:rsidRPr="00403C2D" w:rsidRDefault="00373738" w:rsidP="00373738">
      <w:pPr>
        <w:tabs>
          <w:tab w:val="left" w:pos="993"/>
        </w:tabs>
        <w:ind w:left="993" w:hanging="993"/>
        <w:rPr>
          <w:b/>
          <w:bCs/>
          <w:szCs w:val="20"/>
        </w:rPr>
      </w:pPr>
    </w:p>
    <w:p w14:paraId="7507D06F" w14:textId="77777777" w:rsidR="00373738" w:rsidRPr="00403C2D" w:rsidRDefault="00373738" w:rsidP="00373738">
      <w:pPr>
        <w:pStyle w:val="Ttulo2"/>
        <w:tabs>
          <w:tab w:val="left" w:pos="851"/>
        </w:tabs>
        <w:ind w:left="851" w:hanging="851"/>
        <w:rPr>
          <w:b/>
          <w:bCs/>
          <w:szCs w:val="20"/>
        </w:rPr>
      </w:pPr>
      <w:r w:rsidRPr="00403C2D">
        <w:rPr>
          <w:szCs w:val="20"/>
        </w:rPr>
        <w:t xml:space="preserve">A garantia em espécie deverá ser depositada em instituição financeira oficial, credenciada pela </w:t>
      </w:r>
      <w:r w:rsidRPr="00403C2D">
        <w:rPr>
          <w:b/>
          <w:szCs w:val="20"/>
        </w:rPr>
        <w:t>Codevasf</w:t>
      </w:r>
      <w:r w:rsidRPr="00403C2D">
        <w:rPr>
          <w:szCs w:val="20"/>
        </w:rPr>
        <w:t xml:space="preserve">, em conta remunerada que poderá ser movimentada somente por ordem da </w:t>
      </w:r>
      <w:r w:rsidRPr="00403C2D">
        <w:rPr>
          <w:b/>
          <w:szCs w:val="20"/>
        </w:rPr>
        <w:t>Codevasf</w:t>
      </w:r>
      <w:r w:rsidRPr="00403C2D">
        <w:rPr>
          <w:szCs w:val="20"/>
        </w:rPr>
        <w:t>.</w:t>
      </w:r>
    </w:p>
    <w:p w14:paraId="47D419BA" w14:textId="77777777" w:rsidR="00373738" w:rsidRPr="00403C2D" w:rsidRDefault="00373738" w:rsidP="00373738">
      <w:pPr>
        <w:tabs>
          <w:tab w:val="left" w:pos="993"/>
        </w:tabs>
        <w:ind w:left="993" w:hanging="993"/>
        <w:rPr>
          <w:b/>
          <w:bCs/>
          <w:szCs w:val="20"/>
        </w:rPr>
      </w:pPr>
    </w:p>
    <w:p w14:paraId="2EEBC186" w14:textId="77777777" w:rsidR="00373738" w:rsidRPr="00403C2D" w:rsidRDefault="00373738" w:rsidP="00373738">
      <w:pPr>
        <w:pStyle w:val="Ttulo2"/>
        <w:tabs>
          <w:tab w:val="left" w:pos="851"/>
        </w:tabs>
        <w:ind w:left="851" w:hanging="851"/>
        <w:rPr>
          <w:szCs w:val="20"/>
        </w:rPr>
      </w:pPr>
      <w:r w:rsidRPr="00403C2D">
        <w:rPr>
          <w:szCs w:val="20"/>
        </w:rPr>
        <w:t>A não integralização da garantia representa inadimplência contratual, passível de aplicação de multas e de rescisão, na forma prevista nas cláusulas contratuais.</w:t>
      </w:r>
    </w:p>
    <w:p w14:paraId="256BFA10" w14:textId="77777777" w:rsidR="00F222A5" w:rsidRPr="00403C2D" w:rsidRDefault="00F222A5" w:rsidP="00F222A5">
      <w:pPr>
        <w:rPr>
          <w:lang w:eastAsia="pt-BR"/>
        </w:rPr>
      </w:pPr>
    </w:p>
    <w:p w14:paraId="3A64FD1F" w14:textId="77777777" w:rsidR="00F222A5" w:rsidRPr="00403C2D" w:rsidRDefault="00F222A5" w:rsidP="00F222A5">
      <w:pPr>
        <w:pStyle w:val="Ttulo2"/>
        <w:tabs>
          <w:tab w:val="left" w:pos="851"/>
        </w:tabs>
        <w:ind w:left="851" w:hanging="851"/>
        <w:rPr>
          <w:szCs w:val="20"/>
        </w:rPr>
      </w:pPr>
      <w:r w:rsidRPr="00403C2D">
        <w:rPr>
          <w:szCs w:val="20"/>
        </w:rPr>
        <w:t>A ordem de serviço não será emitida antes do recolhimento da garantia contratual.</w:t>
      </w:r>
    </w:p>
    <w:p w14:paraId="4F4F68C6" w14:textId="77777777" w:rsidR="00373738" w:rsidRPr="00990FD6" w:rsidRDefault="00373738" w:rsidP="00373738">
      <w:pPr>
        <w:tabs>
          <w:tab w:val="left" w:pos="993"/>
        </w:tabs>
        <w:ind w:left="993" w:hanging="993"/>
        <w:rPr>
          <w:b/>
          <w:bCs/>
          <w:szCs w:val="20"/>
        </w:rPr>
      </w:pPr>
    </w:p>
    <w:p w14:paraId="34735DF4" w14:textId="77777777" w:rsidR="00373738" w:rsidRPr="00990FD6" w:rsidRDefault="00373738" w:rsidP="00373738">
      <w:pPr>
        <w:pStyle w:val="Ttulo2"/>
        <w:tabs>
          <w:tab w:val="left" w:pos="851"/>
        </w:tabs>
        <w:ind w:left="851" w:hanging="851"/>
        <w:rPr>
          <w:bCs/>
          <w:szCs w:val="20"/>
        </w:rPr>
      </w:pPr>
      <w:r w:rsidRPr="00990FD6">
        <w:rPr>
          <w:szCs w:val="20"/>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48E8344E" w14:textId="77777777" w:rsidR="00373738" w:rsidRPr="00990FD6" w:rsidRDefault="00373738" w:rsidP="00373738">
      <w:pPr>
        <w:tabs>
          <w:tab w:val="left" w:pos="993"/>
        </w:tabs>
        <w:ind w:left="993" w:hanging="993"/>
        <w:rPr>
          <w:bCs/>
          <w:szCs w:val="20"/>
        </w:rPr>
      </w:pPr>
    </w:p>
    <w:p w14:paraId="0F2B65F0" w14:textId="77777777" w:rsidR="00373738" w:rsidRPr="00990FD6" w:rsidRDefault="00373738" w:rsidP="00373738">
      <w:pPr>
        <w:pStyle w:val="Ttulo2"/>
        <w:tabs>
          <w:tab w:val="left" w:pos="851"/>
        </w:tabs>
        <w:ind w:left="851" w:hanging="851"/>
        <w:rPr>
          <w:bCs/>
          <w:szCs w:val="20"/>
        </w:rPr>
      </w:pPr>
      <w:r w:rsidRPr="00990FD6">
        <w:rPr>
          <w:szCs w:val="20"/>
        </w:rPr>
        <w:t>Não haverá qualquer restituição de garantia em caso de dissolução contratual, na forma do disposto na cláusula de rescisão, hipótese em que a garantia reverterá e será apropriada pela Codevasf.</w:t>
      </w:r>
    </w:p>
    <w:p w14:paraId="0EF25440" w14:textId="77777777" w:rsidR="00373738" w:rsidRPr="00990FD6" w:rsidRDefault="00373738" w:rsidP="00373738">
      <w:pPr>
        <w:tabs>
          <w:tab w:val="left" w:pos="993"/>
        </w:tabs>
        <w:ind w:left="993" w:hanging="993"/>
        <w:rPr>
          <w:bCs/>
          <w:szCs w:val="20"/>
        </w:rPr>
      </w:pPr>
    </w:p>
    <w:p w14:paraId="0196C73D" w14:textId="77777777" w:rsidR="00373738" w:rsidRPr="00990FD6" w:rsidRDefault="00373738" w:rsidP="00373738">
      <w:pPr>
        <w:pStyle w:val="Ttulo2"/>
        <w:tabs>
          <w:tab w:val="left" w:pos="851"/>
        </w:tabs>
        <w:ind w:left="851" w:hanging="851"/>
        <w:rPr>
          <w:szCs w:val="20"/>
        </w:rPr>
      </w:pPr>
      <w:r w:rsidRPr="00990FD6">
        <w:rPr>
          <w:szCs w:val="20"/>
        </w:rPr>
        <w:t>A garantia, qualquer que seja a modalidade escolhida, assegurará o pagamento de:</w:t>
      </w:r>
    </w:p>
    <w:p w14:paraId="1066142E" w14:textId="77777777" w:rsidR="00373738" w:rsidRPr="00861723" w:rsidRDefault="00373738" w:rsidP="00861723">
      <w:pPr>
        <w:ind w:left="1658" w:hanging="360"/>
        <w:rPr>
          <w:szCs w:val="20"/>
        </w:rPr>
      </w:pPr>
    </w:p>
    <w:p w14:paraId="3720D1D9" w14:textId="77777777" w:rsidR="00373738" w:rsidRPr="00990FD6" w:rsidRDefault="00373738" w:rsidP="004B285B">
      <w:pPr>
        <w:numPr>
          <w:ilvl w:val="0"/>
          <w:numId w:val="51"/>
        </w:numPr>
        <w:rPr>
          <w:bCs/>
          <w:szCs w:val="20"/>
        </w:rPr>
      </w:pPr>
      <w:r w:rsidRPr="00990FD6">
        <w:rPr>
          <w:szCs w:val="20"/>
        </w:rPr>
        <w:t>Prejuízos advindos do não cumprimento do objeto do contrato;</w:t>
      </w:r>
    </w:p>
    <w:p w14:paraId="011F4C76" w14:textId="77777777" w:rsidR="00373738" w:rsidRPr="00990FD6" w:rsidRDefault="00373738" w:rsidP="004B285B">
      <w:pPr>
        <w:numPr>
          <w:ilvl w:val="0"/>
          <w:numId w:val="51"/>
        </w:numPr>
        <w:rPr>
          <w:bCs/>
          <w:szCs w:val="20"/>
        </w:rPr>
      </w:pPr>
      <w:r w:rsidRPr="00990FD6">
        <w:rPr>
          <w:szCs w:val="20"/>
        </w:rPr>
        <w:t>Prejuízos diretos causados à Administração decorrentes de culpa ou dolo durante a execução do contrato;</w:t>
      </w:r>
    </w:p>
    <w:p w14:paraId="28C505C3" w14:textId="77777777" w:rsidR="00373738" w:rsidRPr="00990FD6" w:rsidRDefault="00373738" w:rsidP="004B285B">
      <w:pPr>
        <w:numPr>
          <w:ilvl w:val="0"/>
          <w:numId w:val="51"/>
        </w:numPr>
        <w:rPr>
          <w:bCs/>
          <w:szCs w:val="20"/>
        </w:rPr>
      </w:pPr>
      <w:r w:rsidRPr="00990FD6">
        <w:rPr>
          <w:szCs w:val="20"/>
        </w:rPr>
        <w:t>Multas moratórias e punitivas aplicadas pela Administração à contratada; e</w:t>
      </w:r>
    </w:p>
    <w:p w14:paraId="297ADAD7" w14:textId="77777777" w:rsidR="00373738" w:rsidRPr="00990FD6" w:rsidRDefault="00373738" w:rsidP="004B285B">
      <w:pPr>
        <w:numPr>
          <w:ilvl w:val="0"/>
          <w:numId w:val="51"/>
        </w:numPr>
        <w:rPr>
          <w:bCs/>
          <w:szCs w:val="20"/>
        </w:rPr>
      </w:pPr>
      <w:r w:rsidRPr="00990FD6">
        <w:rPr>
          <w:szCs w:val="20"/>
        </w:rPr>
        <w:t>Obrigações trabalhistas e previdenciárias de qualquer natureza, não adimplidas pela contratada, quando couber.</w:t>
      </w:r>
    </w:p>
    <w:p w14:paraId="692A36A4" w14:textId="77777777" w:rsidR="000A3CDE" w:rsidRPr="00990FD6" w:rsidRDefault="000A3CDE" w:rsidP="00806191">
      <w:pPr>
        <w:tabs>
          <w:tab w:val="left" w:pos="851"/>
        </w:tabs>
        <w:ind w:left="851" w:hanging="851"/>
        <w:rPr>
          <w:szCs w:val="20"/>
        </w:rPr>
      </w:pPr>
    </w:p>
    <w:p w14:paraId="137F338B" w14:textId="77777777" w:rsidR="006E00B4" w:rsidRPr="00990FD6" w:rsidRDefault="003A2D9B" w:rsidP="00806191">
      <w:pPr>
        <w:pStyle w:val="Ttulo1"/>
        <w:tabs>
          <w:tab w:val="left" w:pos="851"/>
        </w:tabs>
        <w:ind w:left="851" w:hanging="851"/>
        <w:rPr>
          <w:szCs w:val="20"/>
        </w:rPr>
      </w:pPr>
      <w:bookmarkStart w:id="36" w:name="_Toc88576872"/>
      <w:r w:rsidRPr="00990FD6">
        <w:rPr>
          <w:szCs w:val="20"/>
        </w:rPr>
        <w:t>FISCALIZAÇÃO</w:t>
      </w:r>
      <w:bookmarkEnd w:id="36"/>
    </w:p>
    <w:p w14:paraId="11E92454" w14:textId="77777777" w:rsidR="006E00B4" w:rsidRPr="00990FD6" w:rsidRDefault="006E00B4" w:rsidP="00806191">
      <w:pPr>
        <w:tabs>
          <w:tab w:val="left" w:pos="851"/>
        </w:tabs>
        <w:ind w:left="851" w:hanging="851"/>
        <w:rPr>
          <w:szCs w:val="20"/>
          <w:highlight w:val="lightGray"/>
        </w:rPr>
      </w:pPr>
    </w:p>
    <w:p w14:paraId="38237346" w14:textId="77777777" w:rsidR="00795DCB" w:rsidRPr="00990FD6" w:rsidRDefault="00795DCB" w:rsidP="00806191">
      <w:pPr>
        <w:pStyle w:val="Ttulo2"/>
        <w:tabs>
          <w:tab w:val="left" w:pos="851"/>
        </w:tabs>
        <w:ind w:left="851" w:hanging="851"/>
        <w:rPr>
          <w:szCs w:val="20"/>
        </w:rPr>
      </w:pPr>
      <w:r w:rsidRPr="00990FD6">
        <w:rPr>
          <w:szCs w:val="20"/>
        </w:rPr>
        <w:lastRenderedPageBreak/>
        <w:t>A fiscalização dos serviços será feita por empregado formalmente designado</w:t>
      </w:r>
      <w:r w:rsidR="00541AD3">
        <w:rPr>
          <w:szCs w:val="20"/>
        </w:rPr>
        <w:t>,</w:t>
      </w:r>
      <w:r w:rsidRPr="00990FD6">
        <w:rPr>
          <w:szCs w:val="20"/>
        </w:rPr>
        <w:t xml:space="preserve"> a quem compete verificar se a </w:t>
      </w:r>
      <w:r w:rsidR="00E80740" w:rsidRPr="00990FD6">
        <w:rPr>
          <w:szCs w:val="20"/>
        </w:rPr>
        <w:t>CONTRATADA</w:t>
      </w:r>
      <w:r w:rsidRPr="00990FD6">
        <w:rPr>
          <w:szCs w:val="20"/>
        </w:rPr>
        <w:t xml:space="preserve"> está executando os trabalhos, observando o contrato e os documentos que o integram e competências definidas no Manual de Contrato.</w:t>
      </w:r>
    </w:p>
    <w:p w14:paraId="430A0638" w14:textId="77777777" w:rsidR="00795DCB" w:rsidRPr="00990FD6" w:rsidRDefault="00795DCB" w:rsidP="00806191">
      <w:pPr>
        <w:tabs>
          <w:tab w:val="left" w:pos="851"/>
        </w:tabs>
        <w:ind w:left="851" w:hanging="851"/>
        <w:rPr>
          <w:szCs w:val="20"/>
        </w:rPr>
      </w:pPr>
    </w:p>
    <w:p w14:paraId="729D5840" w14:textId="77777777" w:rsidR="009F33C8" w:rsidRPr="00990FD6" w:rsidRDefault="009F33C8" w:rsidP="00806191">
      <w:pPr>
        <w:pStyle w:val="Ttulo2"/>
        <w:tabs>
          <w:tab w:val="left" w:pos="851"/>
        </w:tabs>
        <w:ind w:left="851" w:hanging="851"/>
        <w:rPr>
          <w:szCs w:val="20"/>
        </w:rPr>
      </w:pPr>
      <w:r w:rsidRPr="00990FD6">
        <w:rPr>
          <w:szCs w:val="20"/>
        </w:rP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194F7B26" w14:textId="77777777" w:rsidR="009F33C8" w:rsidRPr="00990FD6" w:rsidRDefault="009F33C8" w:rsidP="00806191">
      <w:pPr>
        <w:tabs>
          <w:tab w:val="left" w:pos="851"/>
        </w:tabs>
        <w:ind w:left="851" w:hanging="851"/>
        <w:rPr>
          <w:strike/>
          <w:szCs w:val="20"/>
        </w:rPr>
      </w:pPr>
    </w:p>
    <w:p w14:paraId="193429DD" w14:textId="77777777" w:rsidR="00795DCB" w:rsidRPr="00990FD6" w:rsidRDefault="00795DCB" w:rsidP="00806191">
      <w:pPr>
        <w:pStyle w:val="Ttulo2"/>
        <w:tabs>
          <w:tab w:val="left" w:pos="851"/>
        </w:tabs>
        <w:ind w:left="851" w:hanging="851"/>
        <w:rPr>
          <w:szCs w:val="20"/>
        </w:rPr>
      </w:pPr>
      <w:r w:rsidRPr="00990FD6">
        <w:rPr>
          <w:szCs w:val="20"/>
        </w:rPr>
        <w:t>Acompanhar a execução dos serviços objeto do contrato, “in loco”, como representante da Codevasf, de forma a garantir o cumprimento do que foi pactuado, observando para que não haja subcontratação de serviços vedados no instrumento assinado pelas partes.</w:t>
      </w:r>
    </w:p>
    <w:p w14:paraId="0136BA96" w14:textId="77777777" w:rsidR="00795DCB" w:rsidRPr="00990FD6" w:rsidRDefault="00795DCB" w:rsidP="00806191">
      <w:pPr>
        <w:tabs>
          <w:tab w:val="left" w:pos="851"/>
        </w:tabs>
        <w:ind w:left="851" w:hanging="851"/>
        <w:rPr>
          <w:szCs w:val="20"/>
        </w:rPr>
      </w:pPr>
    </w:p>
    <w:p w14:paraId="2BA0C1EB" w14:textId="77777777" w:rsidR="00795DCB" w:rsidRPr="00990FD6" w:rsidRDefault="00795DCB" w:rsidP="00806191">
      <w:pPr>
        <w:pStyle w:val="Ttulo2"/>
        <w:tabs>
          <w:tab w:val="left" w:pos="851"/>
        </w:tabs>
        <w:ind w:left="851" w:hanging="851"/>
        <w:rPr>
          <w:szCs w:val="20"/>
        </w:rPr>
      </w:pPr>
      <w:r w:rsidRPr="00990FD6">
        <w:rPr>
          <w:szCs w:val="20"/>
        </w:rPr>
        <w:t xml:space="preserve">Esclarecer dúvidas ou fornecer informações solicitadas pelo preposto/representante da </w:t>
      </w:r>
      <w:r w:rsidR="002762C6" w:rsidRPr="00990FD6">
        <w:rPr>
          <w:szCs w:val="20"/>
        </w:rPr>
        <w:t>CONTRATADA</w:t>
      </w:r>
      <w:r w:rsidRPr="00990FD6">
        <w:rPr>
          <w:szCs w:val="20"/>
        </w:rPr>
        <w:t xml:space="preserve"> ou, quando não estiverem sob sua alçada, encaminhá-las a quem compete.</w:t>
      </w:r>
    </w:p>
    <w:p w14:paraId="513C1B67" w14:textId="77777777" w:rsidR="00795DCB" w:rsidRPr="00990FD6" w:rsidRDefault="00795DCB" w:rsidP="00806191">
      <w:pPr>
        <w:tabs>
          <w:tab w:val="left" w:pos="851"/>
        </w:tabs>
        <w:ind w:left="851" w:hanging="851"/>
        <w:rPr>
          <w:szCs w:val="20"/>
        </w:rPr>
      </w:pPr>
    </w:p>
    <w:p w14:paraId="09F42B41" w14:textId="77777777" w:rsidR="00795DCB" w:rsidRPr="00990FD6" w:rsidRDefault="00795DCB" w:rsidP="00806191">
      <w:pPr>
        <w:pStyle w:val="Ttulo2"/>
        <w:tabs>
          <w:tab w:val="left" w:pos="851"/>
        </w:tabs>
        <w:ind w:left="851" w:hanging="851"/>
        <w:rPr>
          <w:szCs w:val="20"/>
        </w:rPr>
      </w:pPr>
      <w:r w:rsidRPr="00990FD6">
        <w:rPr>
          <w:szCs w:val="20"/>
        </w:rPr>
        <w:t xml:space="preserve">Checar se a </w:t>
      </w:r>
      <w:r w:rsidR="002762C6" w:rsidRPr="00990FD6">
        <w:rPr>
          <w:szCs w:val="20"/>
        </w:rPr>
        <w:t>CONTRATADA</w:t>
      </w:r>
      <w:r w:rsidRPr="00990FD6">
        <w:rPr>
          <w:szCs w:val="20"/>
        </w:rPr>
        <w:t xml:space="preserve"> disponibilizou as instalações, equipamentos e recursos humanos previstos para a execução dos serviços.</w:t>
      </w:r>
    </w:p>
    <w:p w14:paraId="772C1CE6" w14:textId="77777777" w:rsidR="00795DCB" w:rsidRPr="00990FD6" w:rsidRDefault="00795DCB" w:rsidP="00806191">
      <w:pPr>
        <w:tabs>
          <w:tab w:val="left" w:pos="851"/>
        </w:tabs>
        <w:ind w:left="851" w:hanging="851"/>
        <w:rPr>
          <w:szCs w:val="20"/>
        </w:rPr>
      </w:pPr>
    </w:p>
    <w:p w14:paraId="725D9DE9" w14:textId="77777777" w:rsidR="00795DCB" w:rsidRPr="00990FD6" w:rsidRDefault="00795DCB" w:rsidP="00806191">
      <w:pPr>
        <w:pStyle w:val="Ttulo2"/>
        <w:tabs>
          <w:tab w:val="left" w:pos="851"/>
        </w:tabs>
        <w:ind w:left="851" w:hanging="851"/>
        <w:rPr>
          <w:szCs w:val="20"/>
        </w:rPr>
      </w:pPr>
      <w:r w:rsidRPr="00990FD6">
        <w:rPr>
          <w:szCs w:val="20"/>
        </w:rPr>
        <w:t>Acompanhar a elaboração do “as built” (como construído) ao longo da execução dos serviços.</w:t>
      </w:r>
    </w:p>
    <w:p w14:paraId="0C7FE550" w14:textId="77777777" w:rsidR="00795DCB" w:rsidRPr="00990FD6" w:rsidRDefault="00795DCB" w:rsidP="00806191">
      <w:pPr>
        <w:tabs>
          <w:tab w:val="left" w:pos="851"/>
        </w:tabs>
        <w:ind w:left="851" w:hanging="851"/>
        <w:rPr>
          <w:szCs w:val="20"/>
        </w:rPr>
      </w:pPr>
    </w:p>
    <w:p w14:paraId="218CF6AC" w14:textId="77777777" w:rsidR="00795DCB" w:rsidRPr="00990FD6" w:rsidRDefault="00795DCB" w:rsidP="00806191">
      <w:pPr>
        <w:pStyle w:val="Ttulo2"/>
        <w:tabs>
          <w:tab w:val="left" w:pos="851"/>
        </w:tabs>
        <w:ind w:left="851" w:hanging="851"/>
        <w:rPr>
          <w:szCs w:val="20"/>
        </w:rPr>
      </w:pPr>
      <w:r w:rsidRPr="00990FD6">
        <w:rPr>
          <w:szCs w:val="20"/>
        </w:rPr>
        <w:t>Tratar diretamente com a equipe de apoio à fiscalização contratada pela Codevasf, quando houver, exigindo atuação em conformidade com o instrumento do contrato, cobrando a presença</w:t>
      </w:r>
      <w:r w:rsidR="00DF12A4" w:rsidRPr="00990FD6">
        <w:rPr>
          <w:szCs w:val="20"/>
        </w:rPr>
        <w:t xml:space="preserve"> de</w:t>
      </w:r>
      <w:r w:rsidRPr="00990FD6">
        <w:rPr>
          <w:szCs w:val="20"/>
        </w:rPr>
        <w:t xml:space="preserve"> técnicos no local da prestação dos serviços, emissão de relatórios, boletins ou outros documentos que se façam necessários ao fiel cumprimento do objeto.</w:t>
      </w:r>
    </w:p>
    <w:p w14:paraId="37DFD856" w14:textId="77777777" w:rsidR="00795DCB" w:rsidRPr="00990FD6" w:rsidRDefault="00795DCB" w:rsidP="00806191">
      <w:pPr>
        <w:tabs>
          <w:tab w:val="left" w:pos="851"/>
        </w:tabs>
        <w:ind w:left="851" w:hanging="851"/>
        <w:rPr>
          <w:szCs w:val="20"/>
        </w:rPr>
      </w:pPr>
    </w:p>
    <w:p w14:paraId="217B2965" w14:textId="77777777" w:rsidR="00795DCB" w:rsidRPr="00990FD6" w:rsidRDefault="00795DCB" w:rsidP="00806191">
      <w:pPr>
        <w:pStyle w:val="Ttulo2"/>
        <w:tabs>
          <w:tab w:val="left" w:pos="851"/>
        </w:tabs>
        <w:ind w:left="851" w:hanging="851"/>
        <w:rPr>
          <w:szCs w:val="20"/>
        </w:rPr>
      </w:pPr>
      <w:r w:rsidRPr="00990FD6">
        <w:rPr>
          <w:szCs w:val="20"/>
        </w:rPr>
        <w:t xml:space="preserve">Solicitar da </w:t>
      </w:r>
      <w:r w:rsidR="002762C6" w:rsidRPr="00990FD6">
        <w:rPr>
          <w:szCs w:val="20"/>
        </w:rPr>
        <w:t>CONTRATADA</w:t>
      </w:r>
      <w:r w:rsidRPr="00990FD6">
        <w:rPr>
          <w:szCs w:val="20"/>
        </w:rPr>
        <w:t xml:space="preserve"> a relação de empregados contratados e terceirizados, com as seguintes informações: nome completo, cargo ou função, valor do salário, número do RG e do CPF.</w:t>
      </w:r>
    </w:p>
    <w:p w14:paraId="0CEFCC7B" w14:textId="77777777" w:rsidR="00795DCB" w:rsidRPr="00990FD6" w:rsidRDefault="00795DCB" w:rsidP="00806191">
      <w:pPr>
        <w:tabs>
          <w:tab w:val="left" w:pos="851"/>
        </w:tabs>
        <w:ind w:left="851" w:hanging="851"/>
        <w:rPr>
          <w:szCs w:val="20"/>
        </w:rPr>
      </w:pPr>
    </w:p>
    <w:p w14:paraId="6684346B" w14:textId="77777777" w:rsidR="00795DCB" w:rsidRPr="00990FD6" w:rsidRDefault="00795DCB" w:rsidP="00806191">
      <w:pPr>
        <w:pStyle w:val="Ttulo2"/>
        <w:tabs>
          <w:tab w:val="left" w:pos="851"/>
        </w:tabs>
        <w:ind w:left="851" w:hanging="851"/>
        <w:rPr>
          <w:szCs w:val="20"/>
        </w:rPr>
      </w:pPr>
      <w:r w:rsidRPr="00990FD6">
        <w:rPr>
          <w:szCs w:val="20"/>
        </w:rPr>
        <w:t>Informar ao Supervisor de Fiscalização, quando houver, ou ao titular da unidade orgânica demandante sobre o andamento dos serviços, por meio do Relatório de Acompanhamento Físico da obra – RAF.</w:t>
      </w:r>
    </w:p>
    <w:p w14:paraId="78DBCD60" w14:textId="77777777" w:rsidR="00795DCB" w:rsidRPr="00990FD6" w:rsidRDefault="00795DCB" w:rsidP="00806191">
      <w:pPr>
        <w:tabs>
          <w:tab w:val="left" w:pos="851"/>
        </w:tabs>
        <w:ind w:left="851" w:hanging="851"/>
        <w:rPr>
          <w:szCs w:val="20"/>
        </w:rPr>
      </w:pPr>
    </w:p>
    <w:p w14:paraId="2362DA48" w14:textId="77777777" w:rsidR="00795DCB" w:rsidRPr="00990FD6" w:rsidRDefault="00795DCB" w:rsidP="00806191">
      <w:pPr>
        <w:pStyle w:val="Ttulo2"/>
        <w:tabs>
          <w:tab w:val="left" w:pos="851"/>
        </w:tabs>
        <w:ind w:left="851" w:hanging="851"/>
        <w:rPr>
          <w:szCs w:val="20"/>
        </w:rPr>
      </w:pPr>
      <w:r w:rsidRPr="00990FD6">
        <w:rPr>
          <w:szCs w:val="20"/>
        </w:rPr>
        <w:t>Efetuar os registros diários no Diário da Obra.</w:t>
      </w:r>
    </w:p>
    <w:p w14:paraId="225CC01E" w14:textId="77777777" w:rsidR="00795DCB" w:rsidRPr="00990FD6" w:rsidRDefault="00795DCB" w:rsidP="00806191">
      <w:pPr>
        <w:tabs>
          <w:tab w:val="left" w:pos="851"/>
        </w:tabs>
        <w:ind w:left="851" w:hanging="851"/>
        <w:rPr>
          <w:szCs w:val="20"/>
        </w:rPr>
      </w:pPr>
    </w:p>
    <w:p w14:paraId="5B430F12" w14:textId="77777777" w:rsidR="00795DCB" w:rsidRPr="00990FD6" w:rsidRDefault="00795DCB" w:rsidP="00806191">
      <w:pPr>
        <w:pStyle w:val="Ttulo2"/>
        <w:tabs>
          <w:tab w:val="left" w:pos="851"/>
        </w:tabs>
        <w:ind w:left="851" w:hanging="851"/>
        <w:rPr>
          <w:szCs w:val="20"/>
        </w:rPr>
      </w:pPr>
      <w:r w:rsidRPr="00990FD6">
        <w:rPr>
          <w:szCs w:val="20"/>
        </w:rPr>
        <w:t>Determinar a reparação, correção, remoção, reconstrução ou substituição, às expensas da</w:t>
      </w:r>
      <w:r w:rsidR="00AC30D0" w:rsidRPr="00990FD6">
        <w:rPr>
          <w:szCs w:val="20"/>
        </w:rPr>
        <w:t xml:space="preserve"> </w:t>
      </w:r>
      <w:r w:rsidR="002762C6" w:rsidRPr="00990FD6">
        <w:rPr>
          <w:szCs w:val="20"/>
        </w:rPr>
        <w:t>CONTRATADA</w:t>
      </w:r>
      <w:r w:rsidRPr="00990FD6">
        <w:rPr>
          <w:szCs w:val="20"/>
        </w:rPr>
        <w:t>, no total ou em parte, dos serviços nos quais forem detectados vícios, defeitos ou incorreções resultantes da execução ou dos materiais empregados.</w:t>
      </w:r>
    </w:p>
    <w:p w14:paraId="36A60D04" w14:textId="77777777" w:rsidR="00795DCB" w:rsidRPr="00990FD6" w:rsidRDefault="00795DCB" w:rsidP="00806191">
      <w:pPr>
        <w:tabs>
          <w:tab w:val="left" w:pos="851"/>
        </w:tabs>
        <w:ind w:left="851" w:hanging="851"/>
        <w:rPr>
          <w:szCs w:val="20"/>
        </w:rPr>
      </w:pPr>
    </w:p>
    <w:p w14:paraId="1B4E2660" w14:textId="77777777" w:rsidR="00795DCB" w:rsidRPr="00990FD6" w:rsidRDefault="00795DCB" w:rsidP="00806191">
      <w:pPr>
        <w:pStyle w:val="Ttulo2"/>
        <w:tabs>
          <w:tab w:val="left" w:pos="851"/>
        </w:tabs>
        <w:ind w:left="851" w:hanging="851"/>
        <w:rPr>
          <w:szCs w:val="20"/>
        </w:rPr>
      </w:pPr>
      <w:r w:rsidRPr="00990FD6">
        <w:rPr>
          <w:szCs w:val="20"/>
        </w:rPr>
        <w:t xml:space="preserve">Acompanhar o cumprimento, pela </w:t>
      </w:r>
      <w:r w:rsidR="002762C6" w:rsidRPr="00990FD6">
        <w:rPr>
          <w:szCs w:val="20"/>
        </w:rPr>
        <w:t>CONTRATADA</w:t>
      </w:r>
      <w:r w:rsidRPr="00990FD6">
        <w:rPr>
          <w:szCs w:val="20"/>
        </w:rPr>
        <w:t xml:space="preserve">, do cronograma físico-financeiro pactuado, encaminhando ao Supervisor de Fiscalização, quando houver, ou ao titular da unidade orgânica demandante, eventuais pedidos de modificações, substituições de materiais e equipamentos, solicitados pela </w:t>
      </w:r>
      <w:r w:rsidR="002762C6" w:rsidRPr="00990FD6">
        <w:rPr>
          <w:szCs w:val="20"/>
        </w:rPr>
        <w:t>CONTRATADA</w:t>
      </w:r>
      <w:r w:rsidRPr="00990FD6">
        <w:rPr>
          <w:szCs w:val="20"/>
        </w:rPr>
        <w:t>.</w:t>
      </w:r>
    </w:p>
    <w:p w14:paraId="2022F523" w14:textId="77777777" w:rsidR="00795DCB" w:rsidRPr="00990FD6" w:rsidRDefault="00795DCB" w:rsidP="00806191">
      <w:pPr>
        <w:tabs>
          <w:tab w:val="left" w:pos="851"/>
        </w:tabs>
        <w:ind w:left="851" w:hanging="851"/>
        <w:rPr>
          <w:szCs w:val="20"/>
        </w:rPr>
      </w:pPr>
    </w:p>
    <w:p w14:paraId="78230565" w14:textId="77777777" w:rsidR="00795DCB" w:rsidRPr="00990FD6" w:rsidRDefault="00795DCB" w:rsidP="00806191">
      <w:pPr>
        <w:pStyle w:val="Ttulo2"/>
        <w:tabs>
          <w:tab w:val="left" w:pos="851"/>
        </w:tabs>
        <w:ind w:left="851" w:hanging="851"/>
        <w:rPr>
          <w:szCs w:val="20"/>
        </w:rPr>
      </w:pPr>
      <w:r w:rsidRPr="00990FD6">
        <w:rPr>
          <w:szCs w:val="20"/>
        </w:rPr>
        <w:t>Estabelecer prazo para correção de eventuais pendências na execução do contrato e informar ao Supervisor de Fiscalização, quando houver, ou ao titular da unidade orgânica demandante, ocorrências que possam gerar dificuldades à conclusão da obra ou em relação a terceiros, cientificando-a da possibilidade de não conclusão do objeto na data aprazada, com as devidas justificativas.</w:t>
      </w:r>
    </w:p>
    <w:p w14:paraId="7292F10B" w14:textId="77777777" w:rsidR="00795DCB" w:rsidRPr="00990FD6" w:rsidRDefault="00795DCB" w:rsidP="00806191">
      <w:pPr>
        <w:tabs>
          <w:tab w:val="left" w:pos="851"/>
        </w:tabs>
        <w:ind w:left="851" w:hanging="851"/>
        <w:rPr>
          <w:szCs w:val="20"/>
        </w:rPr>
      </w:pPr>
    </w:p>
    <w:p w14:paraId="0A362EDB" w14:textId="77777777" w:rsidR="00795DCB" w:rsidRPr="00990FD6" w:rsidRDefault="00795DCB" w:rsidP="00806191">
      <w:pPr>
        <w:pStyle w:val="Ttulo2"/>
        <w:tabs>
          <w:tab w:val="left" w:pos="851"/>
        </w:tabs>
        <w:ind w:left="851" w:hanging="851"/>
        <w:rPr>
          <w:szCs w:val="20"/>
        </w:rPr>
      </w:pPr>
      <w:r w:rsidRPr="00990FD6">
        <w:rPr>
          <w:szCs w:val="20"/>
        </w:rPr>
        <w:t>Rejeitar, no todo ou em parte, obra, serviço ou fornecimento executado em desacor</w:t>
      </w:r>
      <w:r w:rsidR="004D0521" w:rsidRPr="00990FD6">
        <w:rPr>
          <w:szCs w:val="20"/>
        </w:rPr>
        <w:t>do com o instrumento contratual.</w:t>
      </w:r>
    </w:p>
    <w:p w14:paraId="5BB044C6" w14:textId="77777777" w:rsidR="004D0521" w:rsidRPr="00990FD6" w:rsidRDefault="004D0521" w:rsidP="00806191">
      <w:pPr>
        <w:tabs>
          <w:tab w:val="left" w:pos="851"/>
        </w:tabs>
        <w:ind w:left="851" w:hanging="851"/>
        <w:rPr>
          <w:szCs w:val="20"/>
        </w:rPr>
      </w:pPr>
    </w:p>
    <w:p w14:paraId="144B4922" w14:textId="77777777" w:rsidR="00795DCB" w:rsidRPr="00990FD6" w:rsidRDefault="00795DCB" w:rsidP="00806191">
      <w:pPr>
        <w:pStyle w:val="Ttulo2"/>
        <w:tabs>
          <w:tab w:val="left" w:pos="851"/>
        </w:tabs>
        <w:ind w:left="851" w:hanging="851"/>
        <w:rPr>
          <w:szCs w:val="20"/>
        </w:rPr>
      </w:pPr>
      <w:r w:rsidRPr="00990FD6">
        <w:rPr>
          <w:szCs w:val="20"/>
        </w:rPr>
        <w:lastRenderedPageBreak/>
        <w:t xml:space="preserve">Notificar a </w:t>
      </w:r>
      <w:r w:rsidR="002762C6" w:rsidRPr="00990FD6">
        <w:rPr>
          <w:szCs w:val="20"/>
        </w:rPr>
        <w:t>CONTRATADA</w:t>
      </w:r>
      <w:r w:rsidRPr="00990FD6">
        <w:rPr>
          <w:szCs w:val="20"/>
        </w:rPr>
        <w:t xml:space="preserve"> sobre quaisquer ocorrências encontradas em desconformidade com as cláusulas contratuais, sempre por escrito, com prov</w:t>
      </w:r>
      <w:r w:rsidR="004D0521" w:rsidRPr="00990FD6">
        <w:rPr>
          <w:szCs w:val="20"/>
        </w:rPr>
        <w:t>a de recebimento da notificação.</w:t>
      </w:r>
    </w:p>
    <w:p w14:paraId="274151BA" w14:textId="77777777" w:rsidR="004D0521" w:rsidRPr="00990FD6" w:rsidRDefault="004D0521" w:rsidP="00806191">
      <w:pPr>
        <w:tabs>
          <w:tab w:val="left" w:pos="851"/>
        </w:tabs>
        <w:ind w:left="851" w:hanging="851"/>
        <w:rPr>
          <w:szCs w:val="20"/>
        </w:rPr>
      </w:pPr>
    </w:p>
    <w:p w14:paraId="0FE92524" w14:textId="77777777" w:rsidR="00795DCB" w:rsidRPr="00990FD6" w:rsidRDefault="00795DCB" w:rsidP="00806191">
      <w:pPr>
        <w:pStyle w:val="Ttulo2"/>
        <w:tabs>
          <w:tab w:val="left" w:pos="851"/>
        </w:tabs>
        <w:ind w:left="851" w:hanging="851"/>
        <w:rPr>
          <w:szCs w:val="20"/>
        </w:rPr>
      </w:pPr>
      <w:r w:rsidRPr="00990FD6">
        <w:rPr>
          <w:szCs w:val="20"/>
        </w:rPr>
        <w:t xml:space="preserve">Manter em arquivo organizado memória de cálculo dos quantitativos de serviços executados e os </w:t>
      </w:r>
      <w:r w:rsidR="00B533DE" w:rsidRPr="00990FD6">
        <w:rPr>
          <w:szCs w:val="20"/>
        </w:rPr>
        <w:t>consequentes</w:t>
      </w:r>
      <w:r w:rsidRPr="00990FD6">
        <w:rPr>
          <w:szCs w:val="20"/>
        </w:rPr>
        <w:t xml:space="preserve"> boletins de medição</w:t>
      </w:r>
      <w:r w:rsidR="00D37AF6" w:rsidRPr="00990FD6">
        <w:rPr>
          <w:szCs w:val="20"/>
        </w:rPr>
        <w:t>.</w:t>
      </w:r>
    </w:p>
    <w:p w14:paraId="7E427E03" w14:textId="77777777" w:rsidR="00026E6E" w:rsidRPr="00990FD6" w:rsidRDefault="00026E6E" w:rsidP="00806191">
      <w:pPr>
        <w:tabs>
          <w:tab w:val="left" w:pos="851"/>
        </w:tabs>
        <w:ind w:left="851" w:hanging="851"/>
        <w:rPr>
          <w:szCs w:val="20"/>
        </w:rPr>
      </w:pPr>
    </w:p>
    <w:p w14:paraId="57E9322C" w14:textId="77777777" w:rsidR="00026E6E" w:rsidRPr="00990FD6" w:rsidRDefault="00026E6E" w:rsidP="00806191">
      <w:pPr>
        <w:pStyle w:val="Ttulo2"/>
        <w:tabs>
          <w:tab w:val="left" w:pos="851"/>
        </w:tabs>
        <w:ind w:left="851" w:hanging="851"/>
        <w:rPr>
          <w:szCs w:val="20"/>
        </w:rPr>
      </w:pPr>
      <w:r w:rsidRPr="00990FD6">
        <w:rPr>
          <w:szCs w:val="20"/>
        </w:rPr>
        <w:t>Encaminhar à Contratada cópia da Licença Ambiental, se houver, caso contrário, cópia da legislação de dispensa do referido documento.</w:t>
      </w:r>
    </w:p>
    <w:p w14:paraId="2836B035" w14:textId="77777777" w:rsidR="004D0521" w:rsidRPr="00990FD6" w:rsidRDefault="004D0521" w:rsidP="00806191">
      <w:pPr>
        <w:tabs>
          <w:tab w:val="left" w:pos="851"/>
        </w:tabs>
        <w:ind w:left="851" w:hanging="851"/>
        <w:rPr>
          <w:szCs w:val="20"/>
        </w:rPr>
      </w:pPr>
    </w:p>
    <w:p w14:paraId="55129C26" w14:textId="77777777" w:rsidR="00795DCB" w:rsidRPr="00990FD6" w:rsidRDefault="00795DCB" w:rsidP="00806191">
      <w:pPr>
        <w:pStyle w:val="Ttulo2"/>
        <w:tabs>
          <w:tab w:val="left" w:pos="851"/>
        </w:tabs>
        <w:ind w:left="851" w:hanging="851"/>
        <w:rPr>
          <w:szCs w:val="20"/>
        </w:rPr>
      </w:pPr>
      <w:r w:rsidRPr="00990FD6">
        <w:rPr>
          <w:szCs w:val="20"/>
        </w:rPr>
        <w:t>Atestar as notas fiscais e encaminhá-las ao Supervisor de Fiscalização, quando houver, ou ao titular da unidade orgânica demandante, para p</w:t>
      </w:r>
      <w:r w:rsidR="004D0521" w:rsidRPr="00990FD6">
        <w:rPr>
          <w:szCs w:val="20"/>
        </w:rPr>
        <w:t>rovidências quanto ao pagamento.</w:t>
      </w:r>
    </w:p>
    <w:p w14:paraId="45FD2ECD" w14:textId="77777777" w:rsidR="004D0521" w:rsidRPr="00990FD6" w:rsidRDefault="004D0521" w:rsidP="00806191">
      <w:pPr>
        <w:tabs>
          <w:tab w:val="left" w:pos="851"/>
        </w:tabs>
        <w:ind w:left="851" w:hanging="851"/>
        <w:rPr>
          <w:szCs w:val="20"/>
        </w:rPr>
      </w:pPr>
    </w:p>
    <w:p w14:paraId="1CF955E0" w14:textId="77777777" w:rsidR="00795DCB" w:rsidRPr="00990FD6" w:rsidRDefault="00795DCB" w:rsidP="00806191">
      <w:pPr>
        <w:pStyle w:val="Ttulo2"/>
        <w:tabs>
          <w:tab w:val="left" w:pos="851"/>
        </w:tabs>
        <w:ind w:left="851" w:hanging="851"/>
        <w:rPr>
          <w:szCs w:val="20"/>
        </w:rPr>
      </w:pPr>
      <w:r w:rsidRPr="00990FD6">
        <w:rPr>
          <w:szCs w:val="20"/>
        </w:rPr>
        <w:t>Receber e encaminhar ao Supervisor de Fiscalização, quando houver, ou ao titular da unidade orgânica demandante, para providências, os pedidos de reajuste/repactuação e re</w:t>
      </w:r>
      <w:r w:rsidR="004D0521" w:rsidRPr="00990FD6">
        <w:rPr>
          <w:szCs w:val="20"/>
        </w:rPr>
        <w:t>equilíbrio econômico financeiro.</w:t>
      </w:r>
    </w:p>
    <w:p w14:paraId="24603F54" w14:textId="77777777" w:rsidR="004D0521" w:rsidRPr="00990FD6" w:rsidRDefault="004D0521" w:rsidP="00806191">
      <w:pPr>
        <w:tabs>
          <w:tab w:val="left" w:pos="851"/>
        </w:tabs>
        <w:ind w:left="851" w:hanging="851"/>
        <w:rPr>
          <w:szCs w:val="20"/>
        </w:rPr>
      </w:pPr>
    </w:p>
    <w:p w14:paraId="1B6A41E6" w14:textId="77777777" w:rsidR="00795DCB" w:rsidRPr="00990FD6" w:rsidRDefault="00795DCB" w:rsidP="00806191">
      <w:pPr>
        <w:pStyle w:val="Ttulo2"/>
        <w:tabs>
          <w:tab w:val="left" w:pos="851"/>
        </w:tabs>
        <w:ind w:left="851" w:hanging="851"/>
        <w:rPr>
          <w:szCs w:val="20"/>
        </w:rPr>
      </w:pPr>
      <w:r w:rsidRPr="00990FD6">
        <w:rPr>
          <w:szCs w:val="20"/>
        </w:rPr>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990FD6">
        <w:rPr>
          <w:szCs w:val="20"/>
        </w:rPr>
        <w:t>do prazo de vigência contratual.</w:t>
      </w:r>
    </w:p>
    <w:p w14:paraId="566ED9DD" w14:textId="77777777" w:rsidR="004D0521" w:rsidRPr="00990FD6" w:rsidRDefault="004D0521" w:rsidP="00806191">
      <w:pPr>
        <w:tabs>
          <w:tab w:val="left" w:pos="851"/>
        </w:tabs>
        <w:ind w:left="851" w:hanging="851"/>
        <w:rPr>
          <w:szCs w:val="20"/>
        </w:rPr>
      </w:pPr>
    </w:p>
    <w:p w14:paraId="75A8CDCC" w14:textId="77777777" w:rsidR="00795DCB" w:rsidRPr="00990FD6" w:rsidRDefault="00795DCB" w:rsidP="00806191">
      <w:pPr>
        <w:pStyle w:val="Ttulo2"/>
        <w:tabs>
          <w:tab w:val="left" w:pos="851"/>
        </w:tabs>
        <w:ind w:left="851" w:hanging="851"/>
        <w:rPr>
          <w:szCs w:val="20"/>
        </w:rPr>
      </w:pPr>
      <w:r w:rsidRPr="00990FD6">
        <w:rPr>
          <w:szCs w:val="20"/>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990FD6">
        <w:rPr>
          <w:szCs w:val="20"/>
        </w:rPr>
        <w:t xml:space="preserve"> pela autoridade competente</w:t>
      </w:r>
      <w:r w:rsidR="00122CAF" w:rsidRPr="00990FD6">
        <w:rPr>
          <w:szCs w:val="20"/>
        </w:rPr>
        <w:t>.</w:t>
      </w:r>
    </w:p>
    <w:p w14:paraId="67EBF521" w14:textId="77777777" w:rsidR="004D0521" w:rsidRPr="00990FD6" w:rsidRDefault="004D0521" w:rsidP="00806191">
      <w:pPr>
        <w:tabs>
          <w:tab w:val="left" w:pos="851"/>
        </w:tabs>
        <w:ind w:left="851" w:hanging="851"/>
        <w:rPr>
          <w:szCs w:val="20"/>
        </w:rPr>
      </w:pPr>
    </w:p>
    <w:p w14:paraId="6227F417" w14:textId="77777777" w:rsidR="00795DCB" w:rsidRPr="00990FD6" w:rsidRDefault="00795DCB" w:rsidP="00806191">
      <w:pPr>
        <w:pStyle w:val="Ttulo2"/>
        <w:tabs>
          <w:tab w:val="left" w:pos="851"/>
        </w:tabs>
        <w:ind w:left="851" w:hanging="851"/>
        <w:rPr>
          <w:szCs w:val="20"/>
        </w:rPr>
      </w:pPr>
      <w:r w:rsidRPr="00990FD6">
        <w:rPr>
          <w:szCs w:val="20"/>
        </w:rPr>
        <w:t xml:space="preserve">Informar à unidade de finanças, mediante Termo de Encerramento Físico – TEF, quanto ao término da vigência </w:t>
      </w:r>
      <w:r w:rsidR="00D37AF6" w:rsidRPr="00990FD6">
        <w:rPr>
          <w:szCs w:val="20"/>
        </w:rPr>
        <w:t>do contrato, para providências n</w:t>
      </w:r>
      <w:r w:rsidRPr="00990FD6">
        <w:rPr>
          <w:szCs w:val="20"/>
        </w:rPr>
        <w:t>o sentido de liberação da garantia co</w:t>
      </w:r>
      <w:r w:rsidR="004D0521" w:rsidRPr="00990FD6">
        <w:rPr>
          <w:szCs w:val="20"/>
        </w:rPr>
        <w:t xml:space="preserve">ntratual em favor da </w:t>
      </w:r>
      <w:r w:rsidR="002762C6" w:rsidRPr="00990FD6">
        <w:rPr>
          <w:szCs w:val="20"/>
        </w:rPr>
        <w:t>CONTRATADA</w:t>
      </w:r>
      <w:r w:rsidR="004D0521" w:rsidRPr="00990FD6">
        <w:rPr>
          <w:szCs w:val="20"/>
        </w:rPr>
        <w:t>.</w:t>
      </w:r>
    </w:p>
    <w:p w14:paraId="31CBEEEC" w14:textId="77777777" w:rsidR="004D0521" w:rsidRPr="00990FD6" w:rsidRDefault="004D0521" w:rsidP="00806191">
      <w:pPr>
        <w:tabs>
          <w:tab w:val="left" w:pos="851"/>
        </w:tabs>
        <w:ind w:left="851" w:hanging="851"/>
        <w:rPr>
          <w:szCs w:val="20"/>
        </w:rPr>
      </w:pPr>
    </w:p>
    <w:p w14:paraId="7799A208" w14:textId="77777777" w:rsidR="00795DCB" w:rsidRPr="00990FD6" w:rsidRDefault="00795DCB" w:rsidP="00806191">
      <w:pPr>
        <w:pStyle w:val="Ttulo2"/>
        <w:tabs>
          <w:tab w:val="left" w:pos="851"/>
        </w:tabs>
        <w:ind w:left="851" w:hanging="851"/>
        <w:rPr>
          <w:szCs w:val="20"/>
        </w:rPr>
      </w:pPr>
      <w:r w:rsidRPr="00990FD6">
        <w:rPr>
          <w:szCs w:val="20"/>
        </w:rPr>
        <w:t>Receber as etapas de obra, serviços ou fornecimentos mediante medições precisas e de a</w:t>
      </w:r>
      <w:r w:rsidR="004D0521" w:rsidRPr="00990FD6">
        <w:rPr>
          <w:szCs w:val="20"/>
        </w:rPr>
        <w:t>cordo com as regras contratuais.</w:t>
      </w:r>
    </w:p>
    <w:p w14:paraId="5BEA05FD" w14:textId="77777777" w:rsidR="004D0521" w:rsidRPr="00990FD6" w:rsidRDefault="004D0521" w:rsidP="00806191">
      <w:pPr>
        <w:tabs>
          <w:tab w:val="left" w:pos="851"/>
        </w:tabs>
        <w:ind w:left="851" w:hanging="851"/>
        <w:rPr>
          <w:szCs w:val="20"/>
        </w:rPr>
      </w:pPr>
    </w:p>
    <w:p w14:paraId="3BF4A921" w14:textId="77777777" w:rsidR="00795DCB" w:rsidRPr="00990FD6" w:rsidRDefault="00795DCB" w:rsidP="00806191">
      <w:pPr>
        <w:pStyle w:val="Ttulo2"/>
        <w:tabs>
          <w:tab w:val="left" w:pos="851"/>
        </w:tabs>
        <w:ind w:left="851" w:hanging="851"/>
        <w:rPr>
          <w:szCs w:val="20"/>
        </w:rPr>
      </w:pPr>
      <w:r w:rsidRPr="00990FD6">
        <w:rPr>
          <w:szCs w:val="20"/>
        </w:rPr>
        <w:t xml:space="preserve">Informar ao </w:t>
      </w:r>
      <w:r w:rsidR="004F219F" w:rsidRPr="00990FD6">
        <w:rPr>
          <w:szCs w:val="20"/>
        </w:rPr>
        <w:t>Supervisor de Fiscalização</w:t>
      </w:r>
      <w:r w:rsidRPr="00990FD6">
        <w:rPr>
          <w:szCs w:val="20"/>
        </w:rPr>
        <w:t>, quando houver, ou ao titular da unidade orgânica demandante as ocorrências relacionadas à execução do contrato que ultrapassarem a sua competência de atuação, objetivando a regularização da</w:t>
      </w:r>
      <w:r w:rsidR="004D0521" w:rsidRPr="00990FD6">
        <w:rPr>
          <w:szCs w:val="20"/>
        </w:rPr>
        <w:t>s faltas ou defeitos observados.</w:t>
      </w:r>
    </w:p>
    <w:p w14:paraId="3409383F" w14:textId="77777777" w:rsidR="004D0521" w:rsidRPr="00990FD6" w:rsidRDefault="004D0521" w:rsidP="00806191">
      <w:pPr>
        <w:tabs>
          <w:tab w:val="left" w:pos="851"/>
        </w:tabs>
        <w:ind w:left="851" w:hanging="851"/>
        <w:rPr>
          <w:szCs w:val="20"/>
        </w:rPr>
      </w:pPr>
    </w:p>
    <w:p w14:paraId="60BF99E2" w14:textId="77777777" w:rsidR="00795DCB" w:rsidRPr="00990FD6" w:rsidRDefault="00795DCB" w:rsidP="00806191">
      <w:pPr>
        <w:pStyle w:val="Ttulo2"/>
        <w:tabs>
          <w:tab w:val="left" w:pos="851"/>
        </w:tabs>
        <w:ind w:left="851" w:hanging="851"/>
        <w:rPr>
          <w:szCs w:val="20"/>
        </w:rPr>
      </w:pPr>
      <w:r w:rsidRPr="00990FD6">
        <w:rPr>
          <w:szCs w:val="20"/>
        </w:rPr>
        <w:t>Receber</w:t>
      </w:r>
      <w:r w:rsidR="00530234" w:rsidRPr="00990FD6">
        <w:rPr>
          <w:szCs w:val="20"/>
        </w:rPr>
        <w:t xml:space="preserve"> provisoriamente</w:t>
      </w:r>
      <w:r w:rsidRPr="00990FD6">
        <w:rPr>
          <w:szCs w:val="20"/>
        </w:rPr>
        <w:t xml:space="preserve"> as aquisições, obras ou serviços sob sua responsabilidade, mediante recibo ou Termo Circunstanciado, </w:t>
      </w:r>
      <w:r w:rsidR="00530234" w:rsidRPr="00990FD6">
        <w:rPr>
          <w:szCs w:val="20"/>
        </w:rPr>
        <w:t>en</w:t>
      </w:r>
      <w:r w:rsidRPr="00990FD6">
        <w:rPr>
          <w:szCs w:val="20"/>
        </w:rPr>
        <w:t>quan</w:t>
      </w:r>
      <w:r w:rsidR="00530234" w:rsidRPr="00990FD6">
        <w:rPr>
          <w:szCs w:val="20"/>
        </w:rPr>
        <w:t>t</w:t>
      </w:r>
      <w:r w:rsidRPr="00990FD6">
        <w:rPr>
          <w:szCs w:val="20"/>
        </w:rPr>
        <w:t>o não for designada comissão de</w:t>
      </w:r>
      <w:r w:rsidR="004D0521" w:rsidRPr="00990FD6">
        <w:rPr>
          <w:szCs w:val="20"/>
        </w:rPr>
        <w:t xml:space="preserve"> recebimento ou outro empregado</w:t>
      </w:r>
      <w:r w:rsidR="00530234" w:rsidRPr="00990FD6">
        <w:rPr>
          <w:szCs w:val="20"/>
        </w:rPr>
        <w:t>, para o recebimento definitivo</w:t>
      </w:r>
      <w:r w:rsidR="004D0521" w:rsidRPr="00990FD6">
        <w:rPr>
          <w:szCs w:val="20"/>
        </w:rPr>
        <w:t>.</w:t>
      </w:r>
    </w:p>
    <w:p w14:paraId="317F5A81" w14:textId="77777777" w:rsidR="004D0521" w:rsidRPr="00990FD6" w:rsidRDefault="004D0521" w:rsidP="00806191">
      <w:pPr>
        <w:tabs>
          <w:tab w:val="left" w:pos="851"/>
        </w:tabs>
        <w:ind w:left="851" w:hanging="851"/>
        <w:rPr>
          <w:szCs w:val="20"/>
        </w:rPr>
      </w:pPr>
    </w:p>
    <w:p w14:paraId="7DBFD3D0" w14:textId="77777777" w:rsidR="00795DCB" w:rsidRPr="00990FD6" w:rsidRDefault="00795DCB" w:rsidP="00806191">
      <w:pPr>
        <w:pStyle w:val="Ttulo2"/>
        <w:tabs>
          <w:tab w:val="left" w:pos="851"/>
        </w:tabs>
        <w:ind w:left="851" w:hanging="851"/>
        <w:rPr>
          <w:szCs w:val="20"/>
        </w:rPr>
      </w:pPr>
      <w:r w:rsidRPr="00990FD6">
        <w:rPr>
          <w:szCs w:val="20"/>
        </w:rPr>
        <w:t xml:space="preserve">Acompanhar e cobrar da </w:t>
      </w:r>
      <w:r w:rsidR="002762C6" w:rsidRPr="00990FD6">
        <w:rPr>
          <w:szCs w:val="20"/>
        </w:rPr>
        <w:t>CONTRATADA</w:t>
      </w:r>
      <w:r w:rsidRPr="00990FD6">
        <w:rPr>
          <w:szCs w:val="20"/>
        </w:rPr>
        <w:t xml:space="preserve"> a execução de planos ou programas ambientais, quando houver,</w:t>
      </w:r>
      <w:r w:rsidR="00034216" w:rsidRPr="00990FD6">
        <w:rPr>
          <w:szCs w:val="20"/>
        </w:rPr>
        <w:t xml:space="preserve"> bem como o cumprimento das condicionantes da licença ambiental, também quando houver, </w:t>
      </w:r>
      <w:r w:rsidRPr="00990FD6">
        <w:rPr>
          <w:szCs w:val="20"/>
        </w:rPr>
        <w:t>tomando providências para minimizar i</w:t>
      </w:r>
      <w:r w:rsidR="004D0521" w:rsidRPr="00990FD6">
        <w:rPr>
          <w:szCs w:val="20"/>
        </w:rPr>
        <w:t>mpactos de acidentes ambientais.</w:t>
      </w:r>
    </w:p>
    <w:p w14:paraId="432DC14F" w14:textId="77777777" w:rsidR="004D0521" w:rsidRPr="00990FD6" w:rsidRDefault="004D0521" w:rsidP="00806191">
      <w:pPr>
        <w:tabs>
          <w:tab w:val="left" w:pos="851"/>
        </w:tabs>
        <w:ind w:left="851" w:hanging="851"/>
        <w:rPr>
          <w:szCs w:val="20"/>
        </w:rPr>
      </w:pPr>
    </w:p>
    <w:p w14:paraId="4D5DB928" w14:textId="77777777" w:rsidR="00795DCB" w:rsidRPr="00990FD6" w:rsidRDefault="00795DCB" w:rsidP="00806191">
      <w:pPr>
        <w:pStyle w:val="Ttulo2"/>
        <w:tabs>
          <w:tab w:val="left" w:pos="851"/>
        </w:tabs>
        <w:ind w:left="851" w:hanging="851"/>
        <w:rPr>
          <w:szCs w:val="20"/>
        </w:rPr>
      </w:pPr>
      <w:r w:rsidRPr="00990FD6">
        <w:rPr>
          <w:szCs w:val="20"/>
        </w:rPr>
        <w:t>Realizar vistorias na obra e verificar sua conformidade com as normas aplicáveis e com as orientações técnicas, indicações de segurança e uso de Equipamentos</w:t>
      </w:r>
      <w:r w:rsidR="004D0521" w:rsidRPr="00990FD6">
        <w:rPr>
          <w:szCs w:val="20"/>
        </w:rPr>
        <w:t xml:space="preserve"> de Proteção Individual – EPI’s.</w:t>
      </w:r>
    </w:p>
    <w:p w14:paraId="1F951BFC" w14:textId="77777777" w:rsidR="004D0521" w:rsidRPr="00990FD6" w:rsidRDefault="004D0521" w:rsidP="00806191">
      <w:pPr>
        <w:tabs>
          <w:tab w:val="left" w:pos="851"/>
        </w:tabs>
        <w:ind w:left="851" w:hanging="851"/>
        <w:rPr>
          <w:szCs w:val="20"/>
        </w:rPr>
      </w:pPr>
    </w:p>
    <w:p w14:paraId="365F4DF7" w14:textId="77777777" w:rsidR="00795DCB" w:rsidRPr="00990FD6" w:rsidRDefault="00795DCB" w:rsidP="00806191">
      <w:pPr>
        <w:pStyle w:val="Ttulo2"/>
        <w:tabs>
          <w:tab w:val="left" w:pos="851"/>
        </w:tabs>
        <w:ind w:left="851" w:hanging="851"/>
        <w:rPr>
          <w:szCs w:val="20"/>
        </w:rPr>
      </w:pPr>
      <w:r w:rsidRPr="00990FD6">
        <w:rPr>
          <w:szCs w:val="20"/>
        </w:rPr>
        <w:t>Acompanhar a execução da obra, verificando a correta utilização quantitativa e qualitativa dos materiais e equipamentos empregados, com a finalidade de zelar pela m</w:t>
      </w:r>
      <w:r w:rsidR="004D0521" w:rsidRPr="00990FD6">
        <w:rPr>
          <w:szCs w:val="20"/>
        </w:rPr>
        <w:t>anutenção da qualidade adequada.</w:t>
      </w:r>
    </w:p>
    <w:p w14:paraId="013ED826" w14:textId="77777777" w:rsidR="004D0521" w:rsidRPr="00990FD6" w:rsidRDefault="004D0521" w:rsidP="00806191">
      <w:pPr>
        <w:tabs>
          <w:tab w:val="left" w:pos="851"/>
        </w:tabs>
        <w:ind w:left="851" w:hanging="851"/>
        <w:rPr>
          <w:szCs w:val="20"/>
        </w:rPr>
      </w:pPr>
    </w:p>
    <w:p w14:paraId="62F6CDFE" w14:textId="77777777" w:rsidR="003A2D9B" w:rsidRPr="00990FD6" w:rsidRDefault="003A2D9B" w:rsidP="00806191">
      <w:pPr>
        <w:pStyle w:val="Ttulo2"/>
        <w:tabs>
          <w:tab w:val="left" w:pos="851"/>
        </w:tabs>
        <w:ind w:left="851" w:hanging="851"/>
        <w:rPr>
          <w:szCs w:val="20"/>
        </w:rPr>
      </w:pPr>
      <w:r w:rsidRPr="00990FD6">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31497F37" w14:textId="77777777" w:rsidR="003A2D9B" w:rsidRPr="00990FD6" w:rsidRDefault="003A2D9B" w:rsidP="00806191">
      <w:pPr>
        <w:tabs>
          <w:tab w:val="left" w:pos="851"/>
        </w:tabs>
        <w:ind w:left="851" w:hanging="851"/>
        <w:rPr>
          <w:szCs w:val="20"/>
        </w:rPr>
      </w:pPr>
    </w:p>
    <w:p w14:paraId="6BA21C2C" w14:textId="77777777" w:rsidR="003A2D9B" w:rsidRPr="00990FD6" w:rsidRDefault="003A2D9B" w:rsidP="00806191">
      <w:pPr>
        <w:pStyle w:val="Ttulo2"/>
        <w:tabs>
          <w:tab w:val="left" w:pos="851"/>
        </w:tabs>
        <w:ind w:left="851" w:hanging="851"/>
        <w:rPr>
          <w:szCs w:val="20"/>
        </w:rPr>
      </w:pPr>
      <w:r w:rsidRPr="00990FD6">
        <w:rPr>
          <w:szCs w:val="20"/>
        </w:rPr>
        <w:t xml:space="preserve">A ação e/ou omissão, total ou parcial, da Fiscalização não eximirá a </w:t>
      </w:r>
      <w:r w:rsidR="00E80740" w:rsidRPr="00990FD6">
        <w:rPr>
          <w:szCs w:val="20"/>
        </w:rPr>
        <w:t>CONTRATADA</w:t>
      </w:r>
      <w:r w:rsidRPr="00990FD6">
        <w:rPr>
          <w:szCs w:val="20"/>
        </w:rPr>
        <w:t xml:space="preserve"> da integral responsabilidade pela execução do objeto deste contrato.</w:t>
      </w:r>
    </w:p>
    <w:p w14:paraId="451FB0DB" w14:textId="77777777" w:rsidR="003A2D9B" w:rsidRPr="00990FD6" w:rsidRDefault="003A2D9B" w:rsidP="00806191">
      <w:pPr>
        <w:tabs>
          <w:tab w:val="left" w:pos="851"/>
        </w:tabs>
        <w:ind w:left="851" w:hanging="851"/>
        <w:rPr>
          <w:szCs w:val="20"/>
        </w:rPr>
      </w:pPr>
    </w:p>
    <w:p w14:paraId="6BD0988C" w14:textId="77777777" w:rsidR="003A2D9B" w:rsidRPr="00990FD6" w:rsidRDefault="003A2D9B" w:rsidP="00806191">
      <w:pPr>
        <w:pStyle w:val="Ttulo2"/>
        <w:tabs>
          <w:tab w:val="left" w:pos="851"/>
        </w:tabs>
        <w:ind w:left="851" w:hanging="851"/>
        <w:rPr>
          <w:szCs w:val="20"/>
        </w:rPr>
      </w:pPr>
      <w:r w:rsidRPr="00990FD6">
        <w:rPr>
          <w:szCs w:val="20"/>
        </w:rPr>
        <w:t xml:space="preserve">A Fiscalização deverá verificar, periodicamente, no decorrer da execução do contrato, se a </w:t>
      </w:r>
      <w:r w:rsidR="00E80740" w:rsidRPr="00990FD6">
        <w:rPr>
          <w:szCs w:val="20"/>
        </w:rPr>
        <w:t>CONTRATADA</w:t>
      </w:r>
      <w:r w:rsidRPr="00990FD6">
        <w:rPr>
          <w:szCs w:val="20"/>
        </w:rPr>
        <w:t xml:space="preserve"> mantém, em compatibilidade com as obrigações assumidas, todas as condições de habilitação e qualificação exigidas na licitação, comprovada mediante consulta ao SICAF, CADIN ou certidões comprobatórias.</w:t>
      </w:r>
    </w:p>
    <w:p w14:paraId="3C792EA4" w14:textId="77777777" w:rsidR="003A2D9B" w:rsidRPr="00990FD6" w:rsidRDefault="003A2D9B" w:rsidP="00806191">
      <w:pPr>
        <w:tabs>
          <w:tab w:val="left" w:pos="851"/>
        </w:tabs>
        <w:ind w:left="851" w:hanging="851"/>
        <w:rPr>
          <w:szCs w:val="20"/>
        </w:rPr>
      </w:pPr>
    </w:p>
    <w:p w14:paraId="0FFF261E" w14:textId="77777777" w:rsidR="003060ED" w:rsidRPr="00990FD6" w:rsidRDefault="003060ED" w:rsidP="003A2D9B">
      <w:pPr>
        <w:rPr>
          <w:szCs w:val="20"/>
        </w:rPr>
      </w:pPr>
    </w:p>
    <w:p w14:paraId="4A660CE3" w14:textId="77777777" w:rsidR="003A2D9B" w:rsidRPr="00990FD6" w:rsidRDefault="003A2D9B" w:rsidP="00B01D6F">
      <w:pPr>
        <w:pStyle w:val="Ttulo1"/>
        <w:ind w:left="851" w:hanging="851"/>
        <w:rPr>
          <w:szCs w:val="20"/>
        </w:rPr>
      </w:pPr>
      <w:bookmarkStart w:id="37" w:name="_Toc88576873"/>
      <w:r w:rsidRPr="00990FD6">
        <w:rPr>
          <w:szCs w:val="20"/>
        </w:rPr>
        <w:t>RECEBIMENTO DEFINITIVO DOS SERVIÇOS</w:t>
      </w:r>
      <w:bookmarkEnd w:id="37"/>
    </w:p>
    <w:p w14:paraId="48093EF3" w14:textId="77777777" w:rsidR="003A2D9B" w:rsidRPr="00990FD6" w:rsidRDefault="003A2D9B" w:rsidP="00B01D6F">
      <w:pPr>
        <w:ind w:left="851" w:hanging="851"/>
        <w:rPr>
          <w:szCs w:val="20"/>
        </w:rPr>
      </w:pPr>
    </w:p>
    <w:p w14:paraId="25C0CBFE" w14:textId="77777777" w:rsidR="003A2D9B" w:rsidRPr="00990FD6" w:rsidRDefault="003A2D9B" w:rsidP="00B01D6F">
      <w:pPr>
        <w:pStyle w:val="Ttulo2"/>
        <w:ind w:left="851" w:hanging="851"/>
        <w:rPr>
          <w:szCs w:val="20"/>
        </w:rPr>
      </w:pPr>
      <w:r w:rsidRPr="00990FD6">
        <w:rPr>
          <w:szCs w:val="20"/>
        </w:rPr>
        <w:t xml:space="preserve">Após o término dos serviços objeto deste TR, a </w:t>
      </w:r>
      <w:r w:rsidR="00E80740" w:rsidRPr="00990FD6">
        <w:rPr>
          <w:szCs w:val="20"/>
        </w:rPr>
        <w:t>CONTRATADA</w:t>
      </w:r>
      <w:r w:rsidRPr="00990FD6">
        <w:rPr>
          <w:szCs w:val="20"/>
        </w:rPr>
        <w:t xml:space="preserve"> requererá à </w:t>
      </w:r>
      <w:r w:rsidR="00CF5060" w:rsidRPr="00990FD6">
        <w:rPr>
          <w:szCs w:val="20"/>
        </w:rPr>
        <w:t>Codevasf</w:t>
      </w:r>
      <w:r w:rsidRPr="00990FD6">
        <w:rPr>
          <w:szCs w:val="20"/>
        </w:rPr>
        <w:t>, através da Fiscalização, o seu recebimento provisório, que deverá ocorrer no prazo de 15 (quinze) dias da data da solicitação dos mesmos.</w:t>
      </w:r>
    </w:p>
    <w:p w14:paraId="705E8F56" w14:textId="77777777" w:rsidR="003A2D9B" w:rsidRPr="00990FD6" w:rsidRDefault="003A2D9B" w:rsidP="00B01D6F">
      <w:pPr>
        <w:ind w:left="851" w:hanging="851"/>
        <w:rPr>
          <w:szCs w:val="20"/>
        </w:rPr>
      </w:pPr>
    </w:p>
    <w:p w14:paraId="76ADBBB1" w14:textId="77777777" w:rsidR="00566459" w:rsidRPr="00990FD6" w:rsidRDefault="003A2D9B" w:rsidP="00B01D6F">
      <w:pPr>
        <w:pStyle w:val="Ttulo2"/>
        <w:ind w:left="851" w:hanging="851"/>
        <w:rPr>
          <w:szCs w:val="20"/>
        </w:rPr>
      </w:pPr>
      <w:r w:rsidRPr="00990FD6">
        <w:rPr>
          <w:szCs w:val="20"/>
        </w:rPr>
        <w:t xml:space="preserve">O recebimento do objeto, após a sua conclusão, obedecerá ao disposto </w:t>
      </w:r>
      <w:r w:rsidR="00566459" w:rsidRPr="00990FD6">
        <w:rPr>
          <w:szCs w:val="20"/>
        </w:rPr>
        <w:t>no descrito abaixo:</w:t>
      </w:r>
    </w:p>
    <w:p w14:paraId="02067369" w14:textId="77777777" w:rsidR="00EB5691" w:rsidRPr="00990FD6" w:rsidRDefault="00EB5691" w:rsidP="00B01D6F">
      <w:pPr>
        <w:ind w:left="851" w:hanging="851"/>
        <w:rPr>
          <w:szCs w:val="20"/>
          <w:lang w:eastAsia="pt-BR"/>
        </w:rPr>
      </w:pPr>
    </w:p>
    <w:p w14:paraId="52355718" w14:textId="5E7A25FD" w:rsidR="00EB5691" w:rsidRPr="00FE7856" w:rsidRDefault="00EB5691" w:rsidP="00EB5691">
      <w:pPr>
        <w:pStyle w:val="PargrafodaLista"/>
        <w:numPr>
          <w:ilvl w:val="0"/>
          <w:numId w:val="33"/>
        </w:numPr>
        <w:ind w:left="1276" w:hanging="425"/>
        <w:rPr>
          <w:szCs w:val="20"/>
        </w:rPr>
      </w:pPr>
      <w:r w:rsidRPr="00990FD6">
        <w:rPr>
          <w:szCs w:val="20"/>
        </w:rPr>
        <w:t>Provisoriamente, pelo responsável por seu acompanhamento e fiscalização, mediante termo circunstanciado, assinado pelas partes em até 15 (quinze) dias da comunicação escrita do contratado;</w:t>
      </w:r>
    </w:p>
    <w:p w14:paraId="7431FBDA" w14:textId="77777777" w:rsidR="00B01D6F" w:rsidRPr="00990FD6" w:rsidRDefault="00B01D6F" w:rsidP="00EB5691">
      <w:pPr>
        <w:rPr>
          <w:szCs w:val="20"/>
        </w:rPr>
      </w:pPr>
    </w:p>
    <w:p w14:paraId="3C97BEAD" w14:textId="77777777" w:rsidR="00CB5052" w:rsidRPr="00990FD6" w:rsidRDefault="00CB5052" w:rsidP="00B01D6F">
      <w:pPr>
        <w:pStyle w:val="PargrafodaLista"/>
        <w:ind w:left="1276" w:hanging="425"/>
        <w:rPr>
          <w:szCs w:val="20"/>
        </w:rPr>
      </w:pPr>
      <w:r w:rsidRPr="00990FD6">
        <w:rPr>
          <w:szCs w:val="20"/>
        </w:rPr>
        <w:t>Definitivamente</w:t>
      </w:r>
      <w:r w:rsidR="00566459" w:rsidRPr="00990FD6">
        <w:rPr>
          <w:szCs w:val="20"/>
        </w:rPr>
        <w:t>, por servidor ou comissão designada pela autoridade competente, mediante termo circunstanciado, assinado pelas partes, após o decurso do prazo de observação, ou vistoria que comprove a adequação do objeto aos termos contratuais</w:t>
      </w:r>
      <w:r w:rsidRPr="00990FD6">
        <w:rPr>
          <w:szCs w:val="20"/>
        </w:rPr>
        <w:t>.</w:t>
      </w:r>
    </w:p>
    <w:p w14:paraId="247ABCA7" w14:textId="77777777" w:rsidR="00566459" w:rsidRPr="00990FD6" w:rsidRDefault="00566459" w:rsidP="00B01D6F">
      <w:pPr>
        <w:ind w:left="1276" w:hanging="425"/>
        <w:rPr>
          <w:szCs w:val="20"/>
        </w:rPr>
      </w:pPr>
    </w:p>
    <w:p w14:paraId="13A4294A" w14:textId="77777777" w:rsidR="00566459" w:rsidRPr="00990FD6" w:rsidRDefault="00CB5052" w:rsidP="00B01D6F">
      <w:pPr>
        <w:ind w:left="1276"/>
        <w:contextualSpacing/>
        <w:rPr>
          <w:szCs w:val="20"/>
          <w:shd w:val="clear" w:color="auto" w:fill="FFFFFF"/>
        </w:rPr>
      </w:pPr>
      <w:r w:rsidRPr="00990FD6">
        <w:rPr>
          <w:szCs w:val="20"/>
        </w:rPr>
        <w:t>b</w:t>
      </w:r>
      <w:r w:rsidR="00566459" w:rsidRPr="00990FD6">
        <w:rPr>
          <w:szCs w:val="20"/>
        </w:rPr>
        <w:t xml:space="preserve">1) </w:t>
      </w:r>
      <w:r w:rsidR="00566459" w:rsidRPr="00990FD6">
        <w:rPr>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14:paraId="1BD0AE76" w14:textId="77777777" w:rsidR="00566459" w:rsidRPr="00990FD6" w:rsidRDefault="00566459" w:rsidP="00B01D6F">
      <w:pPr>
        <w:ind w:left="1276" w:hanging="425"/>
        <w:rPr>
          <w:szCs w:val="20"/>
          <w:shd w:val="clear" w:color="auto" w:fill="FFFFFF"/>
        </w:rPr>
      </w:pPr>
    </w:p>
    <w:p w14:paraId="2FC1AFA6" w14:textId="77777777" w:rsidR="00566459" w:rsidRPr="00990FD6" w:rsidRDefault="00566459" w:rsidP="00795266">
      <w:pPr>
        <w:pStyle w:val="Ttulo3"/>
      </w:pPr>
      <w:r w:rsidRPr="00990FD6">
        <w:t xml:space="preserve">O recebimento provisório ou definitivo não exclui a responsabilidade civil pela solidez e segurança da obra ou do serviço, nem ético-profissional pela perfeita execução do contrato, dentro dos limites estabelecidos </w:t>
      </w:r>
      <w:r w:rsidR="00CB5052" w:rsidRPr="00990FD6">
        <w:t>neste Edital</w:t>
      </w:r>
      <w:r w:rsidRPr="00990FD6">
        <w:t>.</w:t>
      </w:r>
    </w:p>
    <w:p w14:paraId="347C316C" w14:textId="77777777" w:rsidR="00566459" w:rsidRPr="00990FD6" w:rsidRDefault="00566459" w:rsidP="00E21CFC">
      <w:pPr>
        <w:tabs>
          <w:tab w:val="left" w:pos="851"/>
        </w:tabs>
        <w:ind w:left="851" w:hanging="851"/>
        <w:rPr>
          <w:szCs w:val="20"/>
        </w:rPr>
      </w:pPr>
    </w:p>
    <w:p w14:paraId="1B80C5F7" w14:textId="77777777" w:rsidR="00566459" w:rsidRPr="00990FD6" w:rsidRDefault="00566459" w:rsidP="00795266">
      <w:pPr>
        <w:pStyle w:val="Ttulo3"/>
      </w:pPr>
      <w:r w:rsidRPr="00990FD6">
        <w:t>Na hipótese de o termo circunstanciado ou a verificação a que se refere este</w:t>
      </w:r>
      <w:r w:rsidR="00CB5052" w:rsidRPr="00990FD6">
        <w:t xml:space="preserve"> item</w:t>
      </w:r>
      <w:r w:rsidRPr="00990FD6">
        <w:t xml:space="preserve"> não serem, respectivamente, lavrado ou procedida dentro dos prazos fixados, reputar-se-ão como realizados, desde que comunicados à Administração nos 15 (quinze)</w:t>
      </w:r>
      <w:r w:rsidR="00EE652A" w:rsidRPr="00990FD6">
        <w:t xml:space="preserve"> </w:t>
      </w:r>
      <w:r w:rsidRPr="00990FD6">
        <w:t>dias anteriores à exaustão dos mesmos.</w:t>
      </w:r>
    </w:p>
    <w:p w14:paraId="36376461" w14:textId="77777777" w:rsidR="00CF775F" w:rsidRPr="00990FD6" w:rsidRDefault="00CF775F" w:rsidP="00E21CFC">
      <w:pPr>
        <w:tabs>
          <w:tab w:val="left" w:pos="851"/>
        </w:tabs>
        <w:ind w:left="851" w:hanging="851"/>
        <w:rPr>
          <w:szCs w:val="20"/>
        </w:rPr>
      </w:pPr>
    </w:p>
    <w:p w14:paraId="0612BA4E" w14:textId="77777777" w:rsidR="00566459" w:rsidRPr="00990FD6" w:rsidRDefault="00CF775F" w:rsidP="00795266">
      <w:pPr>
        <w:pStyle w:val="Ttulo3"/>
      </w:pPr>
      <w:bookmarkStart w:id="38" w:name="art74"/>
      <w:bookmarkStart w:id="39" w:name="art75"/>
      <w:bookmarkEnd w:id="38"/>
      <w:bookmarkEnd w:id="39"/>
      <w:r w:rsidRPr="00990FD6">
        <w:t>O</w:t>
      </w:r>
      <w:r w:rsidR="00566459" w:rsidRPr="00990FD6">
        <w:t>s ensaios, testes e demais provas exigidos por normas técnicas oficiais para a boa execução do objeto do contrato correm por conta do contratado.</w:t>
      </w:r>
    </w:p>
    <w:p w14:paraId="1781E661" w14:textId="77777777" w:rsidR="00CF775F" w:rsidRPr="00990FD6" w:rsidRDefault="00CF775F" w:rsidP="00E21CFC">
      <w:pPr>
        <w:tabs>
          <w:tab w:val="left" w:pos="851"/>
        </w:tabs>
        <w:ind w:left="851" w:hanging="851"/>
        <w:rPr>
          <w:szCs w:val="20"/>
        </w:rPr>
      </w:pPr>
    </w:p>
    <w:p w14:paraId="6D6FD8DF" w14:textId="77777777" w:rsidR="00566459" w:rsidRPr="00990FD6" w:rsidRDefault="00566459" w:rsidP="00795266">
      <w:pPr>
        <w:pStyle w:val="Ttulo3"/>
      </w:pPr>
      <w:bookmarkStart w:id="40" w:name="art76"/>
      <w:bookmarkEnd w:id="40"/>
      <w:r w:rsidRPr="00990FD6">
        <w:t xml:space="preserve">A </w:t>
      </w:r>
      <w:r w:rsidR="00CF775F" w:rsidRPr="00990FD6">
        <w:t>Codevasf</w:t>
      </w:r>
      <w:r w:rsidRPr="00990FD6">
        <w:t xml:space="preserve"> rejeitará, no todo ou em parte, obra, serviço ou fornecimento executado em desacordo com o contrato.</w:t>
      </w:r>
    </w:p>
    <w:p w14:paraId="76DFE7B5" w14:textId="77777777" w:rsidR="003A2D9B" w:rsidRPr="00990FD6" w:rsidRDefault="003A2D9B" w:rsidP="00E21CFC">
      <w:pPr>
        <w:pStyle w:val="Ttulo2"/>
        <w:numPr>
          <w:ilvl w:val="0"/>
          <w:numId w:val="0"/>
        </w:numPr>
        <w:tabs>
          <w:tab w:val="left" w:pos="851"/>
        </w:tabs>
        <w:ind w:left="851" w:hanging="851"/>
        <w:rPr>
          <w:szCs w:val="20"/>
        </w:rPr>
      </w:pPr>
    </w:p>
    <w:p w14:paraId="06C8FEF9" w14:textId="77777777" w:rsidR="00EF555C" w:rsidRPr="00990FD6" w:rsidRDefault="003A2D9B" w:rsidP="00E21CFC">
      <w:pPr>
        <w:pStyle w:val="Ttulo2"/>
        <w:tabs>
          <w:tab w:val="left" w:pos="851"/>
        </w:tabs>
        <w:ind w:left="851" w:hanging="851"/>
        <w:rPr>
          <w:szCs w:val="20"/>
        </w:rPr>
      </w:pPr>
      <w:r w:rsidRPr="00990FD6">
        <w:rPr>
          <w:szCs w:val="20"/>
        </w:rPr>
        <w:t xml:space="preserve">A </w:t>
      </w:r>
      <w:r w:rsidR="00CF5060" w:rsidRPr="00990FD6">
        <w:rPr>
          <w:szCs w:val="20"/>
        </w:rPr>
        <w:t>Codevasf</w:t>
      </w:r>
      <w:r w:rsidR="00EF555C" w:rsidRPr="00990FD6">
        <w:rPr>
          <w:szCs w:val="20"/>
        </w:rPr>
        <w:t>, por meio da fiscalização,</w:t>
      </w:r>
      <w:r w:rsidRPr="00990FD6">
        <w:rPr>
          <w:szCs w:val="20"/>
        </w:rPr>
        <w:t xml:space="preserve"> terá 90 dias para verificar a adequação dos serviços recebidos com as condições contratadas, vistoriar os equipamentos disponibilizados</w:t>
      </w:r>
      <w:r w:rsidR="00EF555C" w:rsidRPr="00990FD6">
        <w:rPr>
          <w:szCs w:val="20"/>
        </w:rPr>
        <w:t xml:space="preserve"> e </w:t>
      </w:r>
      <w:r w:rsidRPr="00990FD6">
        <w:rPr>
          <w:szCs w:val="20"/>
        </w:rPr>
        <w:t>emitir parecer conclusivo</w:t>
      </w:r>
      <w:r w:rsidR="00EF555C" w:rsidRPr="00990FD6">
        <w:rPr>
          <w:szCs w:val="20"/>
        </w:rPr>
        <w:t xml:space="preserve"> sobre o empreendimento.</w:t>
      </w:r>
    </w:p>
    <w:p w14:paraId="67EA3F71" w14:textId="77777777" w:rsidR="003A2D9B" w:rsidRPr="00990FD6" w:rsidRDefault="003A2D9B" w:rsidP="00E21CFC">
      <w:pPr>
        <w:tabs>
          <w:tab w:val="left" w:pos="851"/>
        </w:tabs>
        <w:ind w:left="851" w:hanging="851"/>
        <w:rPr>
          <w:szCs w:val="20"/>
        </w:rPr>
      </w:pPr>
    </w:p>
    <w:p w14:paraId="2090B99B" w14:textId="77777777" w:rsidR="00760848" w:rsidRPr="00990FD6" w:rsidRDefault="003A2D9B" w:rsidP="00E21CFC">
      <w:pPr>
        <w:pStyle w:val="Ttulo2"/>
        <w:tabs>
          <w:tab w:val="left" w:pos="851"/>
        </w:tabs>
        <w:ind w:left="851" w:hanging="851"/>
        <w:rPr>
          <w:szCs w:val="20"/>
        </w:rPr>
      </w:pPr>
      <w:r w:rsidRPr="00990FD6">
        <w:rPr>
          <w:szCs w:val="20"/>
        </w:rPr>
        <w:t xml:space="preserve">Na hipótese da necessidade de correção, será estabelecido um prazo para que a </w:t>
      </w:r>
      <w:r w:rsidR="002762C6" w:rsidRPr="00990FD6">
        <w:rPr>
          <w:szCs w:val="20"/>
        </w:rPr>
        <w:t>CONTRATADA</w:t>
      </w:r>
      <w:r w:rsidRPr="00990FD6">
        <w:rPr>
          <w:szCs w:val="20"/>
        </w:rPr>
        <w:t>, às suas expensas, complemente, refaça ou substitua os serviços rej</w:t>
      </w:r>
      <w:r w:rsidR="00760848" w:rsidRPr="00990FD6">
        <w:rPr>
          <w:szCs w:val="20"/>
        </w:rPr>
        <w:t>eitados.</w:t>
      </w:r>
    </w:p>
    <w:p w14:paraId="6B2D23D5" w14:textId="77777777" w:rsidR="00962825" w:rsidRPr="00990FD6" w:rsidRDefault="00962825" w:rsidP="00E21CFC">
      <w:pPr>
        <w:tabs>
          <w:tab w:val="left" w:pos="851"/>
        </w:tabs>
        <w:ind w:left="851" w:hanging="851"/>
        <w:rPr>
          <w:szCs w:val="20"/>
        </w:rPr>
      </w:pPr>
    </w:p>
    <w:p w14:paraId="3DC488E2" w14:textId="77777777" w:rsidR="003A2D9B" w:rsidRPr="00990FD6" w:rsidRDefault="003A2D9B" w:rsidP="00E21CFC">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entende e aceita que o pleno cumprimento do estipulado neste item é condicionante para:</w:t>
      </w:r>
    </w:p>
    <w:p w14:paraId="37C40C29" w14:textId="77777777" w:rsidR="003A2D9B" w:rsidRPr="00990FD6" w:rsidRDefault="003A2D9B" w:rsidP="003A2D9B">
      <w:pPr>
        <w:rPr>
          <w:szCs w:val="20"/>
        </w:rPr>
      </w:pPr>
    </w:p>
    <w:p w14:paraId="7713545D" w14:textId="77777777" w:rsidR="003A2D9B" w:rsidRPr="00990FD6" w:rsidRDefault="003A2D9B" w:rsidP="00E21CFC">
      <w:pPr>
        <w:pStyle w:val="PargrafodaLista"/>
        <w:numPr>
          <w:ilvl w:val="0"/>
          <w:numId w:val="3"/>
        </w:numPr>
        <w:ind w:left="681" w:firstLine="170"/>
        <w:rPr>
          <w:szCs w:val="20"/>
        </w:rPr>
      </w:pPr>
      <w:r w:rsidRPr="00990FD6">
        <w:rPr>
          <w:szCs w:val="20"/>
        </w:rPr>
        <w:lastRenderedPageBreak/>
        <w:t xml:space="preserve">Emissão, pela </w:t>
      </w:r>
      <w:r w:rsidR="00CF5060" w:rsidRPr="00990FD6">
        <w:rPr>
          <w:szCs w:val="20"/>
        </w:rPr>
        <w:t>Codevasf</w:t>
      </w:r>
      <w:r w:rsidRPr="00990FD6">
        <w:rPr>
          <w:szCs w:val="20"/>
        </w:rPr>
        <w:t>, do Atestado de Execução dos serviços;</w:t>
      </w:r>
    </w:p>
    <w:p w14:paraId="3B985AF6" w14:textId="77777777" w:rsidR="003A2D9B" w:rsidRPr="00990FD6" w:rsidRDefault="003A2D9B" w:rsidP="00E21CFC">
      <w:pPr>
        <w:pStyle w:val="PargrafodaLista"/>
        <w:numPr>
          <w:ilvl w:val="0"/>
          <w:numId w:val="3"/>
        </w:numPr>
        <w:ind w:left="681" w:firstLine="170"/>
        <w:rPr>
          <w:szCs w:val="20"/>
        </w:rPr>
      </w:pPr>
      <w:r w:rsidRPr="00990FD6">
        <w:rPr>
          <w:szCs w:val="20"/>
        </w:rPr>
        <w:t>Emissão do Termo de Encerramento Físico (TEF); e</w:t>
      </w:r>
    </w:p>
    <w:p w14:paraId="5EE66DDA" w14:textId="77777777" w:rsidR="003A2D9B" w:rsidRPr="00990FD6" w:rsidRDefault="003A2D9B" w:rsidP="00E21CFC">
      <w:pPr>
        <w:pStyle w:val="PargrafodaLista"/>
        <w:numPr>
          <w:ilvl w:val="0"/>
          <w:numId w:val="3"/>
        </w:numPr>
        <w:ind w:left="681" w:firstLine="170"/>
        <w:rPr>
          <w:szCs w:val="20"/>
        </w:rPr>
      </w:pPr>
      <w:r w:rsidRPr="00990FD6">
        <w:rPr>
          <w:szCs w:val="20"/>
        </w:rPr>
        <w:t>Liberação da Caução Contratual.</w:t>
      </w:r>
    </w:p>
    <w:p w14:paraId="49111FE8" w14:textId="77777777" w:rsidR="00962825" w:rsidRPr="00990FD6" w:rsidRDefault="00962825" w:rsidP="003A2D9B">
      <w:pPr>
        <w:rPr>
          <w:szCs w:val="20"/>
        </w:rPr>
      </w:pPr>
    </w:p>
    <w:p w14:paraId="3101EDB6" w14:textId="77777777" w:rsidR="00E608C3" w:rsidRPr="00990FD6" w:rsidRDefault="00E608C3" w:rsidP="00E21CFC">
      <w:pPr>
        <w:pStyle w:val="Ttulo2"/>
        <w:tabs>
          <w:tab w:val="left" w:pos="851"/>
        </w:tabs>
        <w:ind w:left="851" w:hanging="851"/>
        <w:rPr>
          <w:szCs w:val="20"/>
        </w:rPr>
      </w:pPr>
      <w:r w:rsidRPr="00990FD6">
        <w:rPr>
          <w:szCs w:val="20"/>
        </w:rPr>
        <w:t xml:space="preserve">Aceitos e aprovados os serviços, a </w:t>
      </w:r>
      <w:r w:rsidR="00CF5060" w:rsidRPr="00990FD6">
        <w:rPr>
          <w:szCs w:val="20"/>
        </w:rPr>
        <w:t>Codevasf</w:t>
      </w:r>
      <w:r w:rsidRPr="00990FD6">
        <w:rPr>
          <w:szCs w:val="20"/>
        </w:rPr>
        <w:t xml:space="preserve"> emitirá o Termo de Encerramento Físico (TEF), que deverá ser assinado por representante autorizado da </w:t>
      </w:r>
      <w:r w:rsidR="002762C6" w:rsidRPr="00990FD6">
        <w:rPr>
          <w:szCs w:val="20"/>
        </w:rPr>
        <w:t>CONTRATADA</w:t>
      </w:r>
      <w:r w:rsidRPr="00990FD6">
        <w:rPr>
          <w:szCs w:val="20"/>
        </w:rPr>
        <w:t>, possibilitando a liberação da prestação de garantia.</w:t>
      </w:r>
    </w:p>
    <w:p w14:paraId="32091E35" w14:textId="77777777" w:rsidR="00E608C3" w:rsidRPr="00990FD6" w:rsidRDefault="00E608C3" w:rsidP="00E21CFC">
      <w:pPr>
        <w:pStyle w:val="Ttulo2"/>
        <w:numPr>
          <w:ilvl w:val="0"/>
          <w:numId w:val="0"/>
        </w:numPr>
        <w:tabs>
          <w:tab w:val="left" w:pos="851"/>
        </w:tabs>
        <w:ind w:left="851" w:hanging="851"/>
        <w:rPr>
          <w:szCs w:val="20"/>
        </w:rPr>
      </w:pPr>
    </w:p>
    <w:p w14:paraId="22D8AED9" w14:textId="1D5AB6A0" w:rsidR="003A2D9B" w:rsidRPr="00990FD6" w:rsidRDefault="003A2D9B" w:rsidP="00E21CFC">
      <w:pPr>
        <w:pStyle w:val="Ttulo2"/>
        <w:tabs>
          <w:tab w:val="left" w:pos="851"/>
        </w:tabs>
        <w:ind w:left="851" w:hanging="851"/>
        <w:rPr>
          <w:szCs w:val="20"/>
        </w:rPr>
      </w:pPr>
      <w:r w:rsidRPr="00990FD6">
        <w:rPr>
          <w:szCs w:val="20"/>
        </w:rPr>
        <w:t xml:space="preserve">O Termo de Encerramento </w:t>
      </w:r>
      <w:r w:rsidR="00760848" w:rsidRPr="00990FD6">
        <w:rPr>
          <w:szCs w:val="20"/>
        </w:rPr>
        <w:t xml:space="preserve">Físico de </w:t>
      </w:r>
      <w:r w:rsidRPr="00990FD6">
        <w:rPr>
          <w:szCs w:val="20"/>
        </w:rPr>
        <w:t xml:space="preserve">Contrato </w:t>
      </w:r>
      <w:r w:rsidR="00760848" w:rsidRPr="00990FD6">
        <w:rPr>
          <w:szCs w:val="20"/>
        </w:rPr>
        <w:t xml:space="preserve">(TEF) </w:t>
      </w:r>
      <w:r w:rsidRPr="00990FD6">
        <w:rPr>
          <w:szCs w:val="20"/>
        </w:rPr>
        <w:t xml:space="preserve">está condicionado à emissão de Laudo Técnico pela </w:t>
      </w:r>
      <w:r w:rsidR="00CF5060" w:rsidRPr="00990FD6">
        <w:rPr>
          <w:szCs w:val="20"/>
        </w:rPr>
        <w:t>Codevasf</w:t>
      </w:r>
      <w:r w:rsidRPr="00990FD6">
        <w:rPr>
          <w:szCs w:val="20"/>
        </w:rPr>
        <w:t xml:space="preserve"> </w:t>
      </w:r>
      <w:r w:rsidR="00DB3813">
        <w:rPr>
          <w:szCs w:val="20"/>
        </w:rPr>
        <w:t>(Relató</w:t>
      </w:r>
      <w:r w:rsidR="00403C2D">
        <w:rPr>
          <w:szCs w:val="20"/>
        </w:rPr>
        <w:t xml:space="preserve">rio </w:t>
      </w:r>
      <w:r w:rsidRPr="00990FD6">
        <w:rPr>
          <w:szCs w:val="20"/>
        </w:rPr>
        <w:t>sobre todos os serviços executados</w:t>
      </w:r>
      <w:r w:rsidR="00403C2D">
        <w:rPr>
          <w:szCs w:val="20"/>
        </w:rPr>
        <w:t>)</w:t>
      </w:r>
      <w:r w:rsidRPr="00990FD6">
        <w:rPr>
          <w:szCs w:val="20"/>
        </w:rPr>
        <w:t>.</w:t>
      </w:r>
    </w:p>
    <w:p w14:paraId="6DB87B45" w14:textId="77777777" w:rsidR="00962825" w:rsidRPr="00990FD6" w:rsidRDefault="00962825" w:rsidP="00E21CFC">
      <w:pPr>
        <w:tabs>
          <w:tab w:val="left" w:pos="851"/>
        </w:tabs>
        <w:ind w:left="851" w:hanging="851"/>
        <w:rPr>
          <w:szCs w:val="20"/>
        </w:rPr>
      </w:pPr>
    </w:p>
    <w:p w14:paraId="595DE7FF" w14:textId="77777777" w:rsidR="003A2D9B" w:rsidRPr="00990FD6" w:rsidRDefault="003A2D9B" w:rsidP="00E21CFC">
      <w:pPr>
        <w:pStyle w:val="Ttulo2"/>
        <w:tabs>
          <w:tab w:val="left" w:pos="851"/>
        </w:tabs>
        <w:ind w:left="851" w:hanging="851"/>
        <w:rPr>
          <w:szCs w:val="20"/>
        </w:rPr>
      </w:pPr>
      <w:r w:rsidRPr="00990FD6">
        <w:rPr>
          <w:szCs w:val="20"/>
        </w:rPr>
        <w:t xml:space="preserve">A última fatura de serviços somente será encaminhada para pagamento após a emissão do Termo de Encerramento </w:t>
      </w:r>
      <w:r w:rsidR="00760848" w:rsidRPr="00990FD6">
        <w:rPr>
          <w:szCs w:val="20"/>
        </w:rPr>
        <w:t>Físico</w:t>
      </w:r>
      <w:r w:rsidRPr="00990FD6">
        <w:rPr>
          <w:szCs w:val="20"/>
        </w:rPr>
        <w:t xml:space="preserve"> d</w:t>
      </w:r>
      <w:r w:rsidR="00760848" w:rsidRPr="00990FD6">
        <w:rPr>
          <w:szCs w:val="20"/>
        </w:rPr>
        <w:t>e</w:t>
      </w:r>
      <w:r w:rsidRPr="00990FD6">
        <w:rPr>
          <w:szCs w:val="20"/>
        </w:rPr>
        <w:t xml:space="preserve"> Contrato</w:t>
      </w:r>
      <w:r w:rsidR="00760848" w:rsidRPr="00990FD6">
        <w:rPr>
          <w:szCs w:val="20"/>
        </w:rPr>
        <w:t xml:space="preserve"> (TEF)</w:t>
      </w:r>
      <w:r w:rsidRPr="00990FD6">
        <w:rPr>
          <w:szCs w:val="20"/>
        </w:rPr>
        <w:t>, que deverá ser anexado ao processo de liberação e pagamento.</w:t>
      </w:r>
    </w:p>
    <w:p w14:paraId="029A0B11" w14:textId="77777777" w:rsidR="005131F4" w:rsidRPr="00990FD6" w:rsidRDefault="005131F4" w:rsidP="003A2D9B">
      <w:pPr>
        <w:rPr>
          <w:szCs w:val="20"/>
        </w:rPr>
      </w:pPr>
    </w:p>
    <w:p w14:paraId="6AA72E17" w14:textId="77777777" w:rsidR="003060ED" w:rsidRPr="00990FD6" w:rsidRDefault="003060ED" w:rsidP="003A2D9B">
      <w:pPr>
        <w:rPr>
          <w:szCs w:val="20"/>
        </w:rPr>
      </w:pPr>
    </w:p>
    <w:p w14:paraId="2AA01AED" w14:textId="77777777" w:rsidR="00BF430C" w:rsidRPr="00990FD6" w:rsidRDefault="00BF430C" w:rsidP="004405AC">
      <w:pPr>
        <w:pStyle w:val="Ttulo1"/>
        <w:ind w:left="851" w:hanging="851"/>
        <w:rPr>
          <w:szCs w:val="20"/>
        </w:rPr>
      </w:pPr>
      <w:bookmarkStart w:id="41" w:name="_Toc88576874"/>
      <w:r w:rsidRPr="00990FD6">
        <w:rPr>
          <w:szCs w:val="20"/>
        </w:rPr>
        <w:t>SEGURANÇA E MEDICINA DO TRABALHO</w:t>
      </w:r>
      <w:bookmarkEnd w:id="41"/>
    </w:p>
    <w:p w14:paraId="5B35B629" w14:textId="77777777" w:rsidR="00BF430C" w:rsidRPr="00990FD6" w:rsidRDefault="00BF430C" w:rsidP="004405AC">
      <w:pPr>
        <w:ind w:left="851" w:hanging="851"/>
        <w:rPr>
          <w:szCs w:val="20"/>
        </w:rPr>
      </w:pPr>
    </w:p>
    <w:p w14:paraId="369A2859" w14:textId="77777777" w:rsidR="00BF430C" w:rsidRPr="00990FD6" w:rsidRDefault="00BF430C" w:rsidP="004405AC">
      <w:pPr>
        <w:pStyle w:val="Ttulo2"/>
        <w:ind w:left="851" w:hanging="851"/>
        <w:rPr>
          <w:szCs w:val="20"/>
        </w:rPr>
      </w:pPr>
      <w:r w:rsidRPr="00990FD6">
        <w:rPr>
          <w:szCs w:val="20"/>
        </w:rPr>
        <w:t xml:space="preserve">A </w:t>
      </w:r>
      <w:r w:rsidR="00E80740" w:rsidRPr="00990FD6">
        <w:rPr>
          <w:szCs w:val="20"/>
        </w:rPr>
        <w:t>CONTRATADA</w:t>
      </w:r>
      <w:r w:rsidRPr="00990FD6">
        <w:rPr>
          <w:szCs w:val="20"/>
        </w:rPr>
        <w:t xml:space="preserve"> deverá atender à legislação pertinente à proteção da integridade física e da saúde dos trabalhadores durante a realização dos serviços, conforme dispõe a Lei nº 6.514 de 22/12/1977, </w:t>
      </w:r>
      <w:r w:rsidR="00FC7CDB">
        <w:rPr>
          <w:szCs w:val="20"/>
        </w:rPr>
        <w:t xml:space="preserve">que altera a CLT, </w:t>
      </w:r>
      <w:r w:rsidRPr="00990FD6">
        <w:rPr>
          <w:szCs w:val="20"/>
        </w:rPr>
        <w:t>Portaria nº 3.214</w:t>
      </w:r>
      <w:r w:rsidR="00FC7CDB">
        <w:rPr>
          <w:szCs w:val="20"/>
        </w:rPr>
        <w:t xml:space="preserve"> do Ministério do Estado do Trabalho</w:t>
      </w:r>
      <w:r w:rsidRPr="00990FD6">
        <w:rPr>
          <w:szCs w:val="20"/>
        </w:rPr>
        <w:t>, de 08/06/1978, do ISSO e deverá:</w:t>
      </w:r>
    </w:p>
    <w:p w14:paraId="530AB5EC" w14:textId="77777777" w:rsidR="00BF430C" w:rsidRPr="00990FD6" w:rsidRDefault="00BF430C" w:rsidP="00BF430C">
      <w:pPr>
        <w:rPr>
          <w:szCs w:val="20"/>
        </w:rPr>
      </w:pPr>
    </w:p>
    <w:p w14:paraId="5CF20589" w14:textId="77777777" w:rsidR="00BF430C" w:rsidRPr="00990FD6" w:rsidRDefault="00BF430C" w:rsidP="004405AC">
      <w:pPr>
        <w:pStyle w:val="PargrafodaLista"/>
        <w:numPr>
          <w:ilvl w:val="0"/>
          <w:numId w:val="4"/>
        </w:numPr>
        <w:ind w:left="1418" w:hanging="567"/>
        <w:rPr>
          <w:szCs w:val="20"/>
        </w:rPr>
      </w:pPr>
      <w:r w:rsidRPr="00990FD6">
        <w:rPr>
          <w:szCs w:val="20"/>
        </w:rPr>
        <w:t>Cumprir e fazer cumprir as Normas Regulamentadoras de Segurança e Medicina do Trabalho – NRs, pertinentes à natureza dos serviços a serem desenvolvidos;</w:t>
      </w:r>
    </w:p>
    <w:p w14:paraId="4BCB3AB3" w14:textId="77777777" w:rsidR="00BF430C" w:rsidRPr="00990FD6" w:rsidRDefault="00BF430C" w:rsidP="004405AC">
      <w:pPr>
        <w:pStyle w:val="PargrafodaLista"/>
        <w:numPr>
          <w:ilvl w:val="0"/>
          <w:numId w:val="4"/>
        </w:numPr>
        <w:ind w:left="1418" w:hanging="567"/>
        <w:rPr>
          <w:szCs w:val="20"/>
        </w:rPr>
      </w:pPr>
      <w:r w:rsidRPr="00990FD6">
        <w:rPr>
          <w:szCs w:val="20"/>
        </w:rPr>
        <w:t>Elaborar os Programas PPRA e PCMSO, além do PCMAT nos casos previstos na NR-18;</w:t>
      </w:r>
    </w:p>
    <w:p w14:paraId="4E97CE60" w14:textId="77777777" w:rsidR="00BF430C" w:rsidRPr="00990FD6" w:rsidRDefault="00BF430C" w:rsidP="004405AC">
      <w:pPr>
        <w:pStyle w:val="PargrafodaLista"/>
        <w:numPr>
          <w:ilvl w:val="0"/>
          <w:numId w:val="4"/>
        </w:numPr>
        <w:ind w:left="1418" w:hanging="567"/>
        <w:rPr>
          <w:szCs w:val="20"/>
        </w:rPr>
      </w:pPr>
      <w:r w:rsidRPr="00990FD6">
        <w:rPr>
          <w:szCs w:val="20"/>
        </w:rPr>
        <w:t>Manter nos Eixos, o SESMT conforme dimensionamento disposto no Quadro II da NR-4.</w:t>
      </w:r>
    </w:p>
    <w:p w14:paraId="30D5218D" w14:textId="77777777" w:rsidR="00BF430C" w:rsidRPr="00990FD6" w:rsidRDefault="00BF430C" w:rsidP="00BF430C">
      <w:pPr>
        <w:rPr>
          <w:szCs w:val="20"/>
        </w:rPr>
      </w:pPr>
    </w:p>
    <w:p w14:paraId="7B74EE8B" w14:textId="77777777" w:rsidR="009361D3" w:rsidRPr="00990FD6" w:rsidRDefault="009361D3" w:rsidP="00BF430C">
      <w:pPr>
        <w:rPr>
          <w:szCs w:val="20"/>
        </w:rPr>
      </w:pPr>
    </w:p>
    <w:p w14:paraId="4FF03FE8" w14:textId="77777777" w:rsidR="00BF430C" w:rsidRPr="00990FD6" w:rsidRDefault="00BF430C" w:rsidP="004405AC">
      <w:pPr>
        <w:pStyle w:val="Ttulo1"/>
        <w:ind w:left="851" w:hanging="851"/>
        <w:rPr>
          <w:szCs w:val="20"/>
        </w:rPr>
      </w:pPr>
      <w:bookmarkStart w:id="42" w:name="_Toc88576875"/>
      <w:r w:rsidRPr="00990FD6">
        <w:rPr>
          <w:szCs w:val="20"/>
        </w:rPr>
        <w:t>CRITÉRIOS DE SUSTENTABILIDADE AMBIENTAL</w:t>
      </w:r>
      <w:bookmarkEnd w:id="42"/>
    </w:p>
    <w:p w14:paraId="4ED09965" w14:textId="77777777" w:rsidR="00BF430C" w:rsidRPr="00990FD6" w:rsidRDefault="00BF430C" w:rsidP="004405AC">
      <w:pPr>
        <w:ind w:left="851" w:hanging="851"/>
        <w:rPr>
          <w:szCs w:val="20"/>
        </w:rPr>
      </w:pPr>
    </w:p>
    <w:p w14:paraId="3399AA08" w14:textId="6781E45B" w:rsidR="002E1712" w:rsidRPr="00990FD6" w:rsidRDefault="007913A0" w:rsidP="004405AC">
      <w:pPr>
        <w:pStyle w:val="Ttulo2"/>
        <w:ind w:left="851" w:hanging="851"/>
        <w:rPr>
          <w:szCs w:val="20"/>
        </w:rPr>
      </w:pPr>
      <w:r w:rsidRPr="00990FD6">
        <w:rPr>
          <w:szCs w:val="20"/>
        </w:rPr>
        <w:t xml:space="preserve">A Contratada deverá executar a obra em conformidade com a Licença Ambiental </w:t>
      </w:r>
      <w:r>
        <w:rPr>
          <w:szCs w:val="20"/>
        </w:rPr>
        <w:t>a ser emitida pelo órgão ambiental competente</w:t>
      </w:r>
      <w:r w:rsidR="002E1712" w:rsidRPr="004401C2">
        <w:rPr>
          <w:szCs w:val="20"/>
        </w:rPr>
        <w:t>.</w:t>
      </w:r>
    </w:p>
    <w:p w14:paraId="291CD5CA" w14:textId="77777777" w:rsidR="002E1712" w:rsidRPr="00990FD6" w:rsidRDefault="002E1712" w:rsidP="004405AC">
      <w:pPr>
        <w:ind w:left="851" w:hanging="851"/>
        <w:rPr>
          <w:szCs w:val="20"/>
        </w:rPr>
      </w:pPr>
    </w:p>
    <w:p w14:paraId="52427AE7" w14:textId="77777777" w:rsidR="0068194A" w:rsidRPr="004401C2" w:rsidRDefault="0068194A" w:rsidP="004405AC">
      <w:pPr>
        <w:pStyle w:val="Ttulo2"/>
        <w:ind w:left="851" w:hanging="851"/>
        <w:rPr>
          <w:szCs w:val="20"/>
        </w:rPr>
      </w:pPr>
      <w:r w:rsidRPr="00990FD6">
        <w:rPr>
          <w:szCs w:val="20"/>
        </w:rPr>
        <w:t xml:space="preserve">A Codevasf deverá atentar-se aos critérios e práticas estabelecidos pelo Decreto nº 7.746, de </w:t>
      </w:r>
      <w:r w:rsidRPr="004401C2">
        <w:rPr>
          <w:szCs w:val="20"/>
        </w:rPr>
        <w:t>05/06/2012, que regulamentou o art. 3º da Lei nº 8.666, de 21/06/1993, para a promoção do desenvolvimento nacional sustentável nas contratações realizadas pela administração pública federal direta, autárquica e fundacional e pelas empresas estatais dependentes.</w:t>
      </w:r>
    </w:p>
    <w:p w14:paraId="5B71C58F" w14:textId="77777777" w:rsidR="0068194A" w:rsidRPr="004401C2" w:rsidRDefault="0068194A" w:rsidP="004405AC">
      <w:pPr>
        <w:ind w:left="851" w:hanging="851"/>
        <w:rPr>
          <w:szCs w:val="20"/>
        </w:rPr>
      </w:pPr>
    </w:p>
    <w:p w14:paraId="36B4F064" w14:textId="77777777" w:rsidR="0068194A" w:rsidRPr="004401C2" w:rsidRDefault="0068194A" w:rsidP="004405AC">
      <w:pPr>
        <w:pStyle w:val="Ttulo2"/>
        <w:ind w:left="851" w:hanging="851"/>
        <w:rPr>
          <w:szCs w:val="20"/>
        </w:rPr>
      </w:pPr>
      <w:r w:rsidRPr="004401C2">
        <w:rPr>
          <w:szCs w:val="20"/>
        </w:rPr>
        <w:t>O Decreto</w:t>
      </w:r>
      <w:r w:rsidR="00B53D04" w:rsidRPr="004401C2">
        <w:rPr>
          <w:szCs w:val="20"/>
        </w:rPr>
        <w:t xml:space="preserve"> nº 7.746/2012</w:t>
      </w:r>
      <w:r w:rsidRPr="004401C2">
        <w:rPr>
          <w:szCs w:val="20"/>
        </w:rPr>
        <w:t>, em seu art. 2º, estabelece que na aquisição de bens e na contratação de serviços e obras, a administração pública federal direta, autárquica e fundacional e as empresas estatais dependentes adotarão critérios e práticas sustentáveis nos instrumentos e, em seu art. 4º, considera</w:t>
      </w:r>
      <w:r w:rsidR="00B53D04" w:rsidRPr="004401C2">
        <w:rPr>
          <w:szCs w:val="20"/>
        </w:rPr>
        <w:t xml:space="preserve"> como</w:t>
      </w:r>
      <w:r w:rsidRPr="004401C2">
        <w:rPr>
          <w:szCs w:val="20"/>
        </w:rPr>
        <w:t xml:space="preserve"> critérios e práticas sustentáveis, entre outras:</w:t>
      </w:r>
    </w:p>
    <w:p w14:paraId="56770651" w14:textId="77777777" w:rsidR="00C64EC7" w:rsidRPr="004401C2" w:rsidRDefault="00C64EC7" w:rsidP="00C64EC7">
      <w:pPr>
        <w:rPr>
          <w:szCs w:val="20"/>
        </w:rPr>
      </w:pPr>
    </w:p>
    <w:p w14:paraId="2F3A3109" w14:textId="77777777" w:rsidR="0068194A" w:rsidRPr="004401C2" w:rsidRDefault="0068194A" w:rsidP="00FF571C">
      <w:pPr>
        <w:pStyle w:val="PargrafodaLista"/>
        <w:numPr>
          <w:ilvl w:val="0"/>
          <w:numId w:val="30"/>
        </w:numPr>
        <w:tabs>
          <w:tab w:val="left" w:pos="1418"/>
        </w:tabs>
        <w:ind w:left="1418" w:hanging="567"/>
        <w:rPr>
          <w:szCs w:val="20"/>
        </w:rPr>
      </w:pPr>
      <w:r w:rsidRPr="004401C2">
        <w:rPr>
          <w:szCs w:val="20"/>
        </w:rPr>
        <w:t>baixo impacto sobre recursos naturais como flora, fauna, ar, solo e água;</w:t>
      </w:r>
    </w:p>
    <w:p w14:paraId="6677F76A" w14:textId="77777777" w:rsidR="0068194A" w:rsidRPr="004401C2" w:rsidRDefault="0068194A" w:rsidP="00FF571C">
      <w:pPr>
        <w:pStyle w:val="PargrafodaLista"/>
        <w:numPr>
          <w:ilvl w:val="0"/>
          <w:numId w:val="30"/>
        </w:numPr>
        <w:tabs>
          <w:tab w:val="left" w:pos="1418"/>
        </w:tabs>
        <w:ind w:left="1418" w:hanging="567"/>
        <w:rPr>
          <w:szCs w:val="20"/>
        </w:rPr>
      </w:pPr>
      <w:r w:rsidRPr="004401C2">
        <w:rPr>
          <w:szCs w:val="20"/>
        </w:rPr>
        <w:t>preferência para materiais, tecnologias e matérias-primas de origem local;</w:t>
      </w:r>
    </w:p>
    <w:p w14:paraId="235B92D9" w14:textId="77777777" w:rsidR="0068194A" w:rsidRPr="004401C2" w:rsidRDefault="0068194A" w:rsidP="00FF571C">
      <w:pPr>
        <w:pStyle w:val="PargrafodaLista"/>
        <w:numPr>
          <w:ilvl w:val="0"/>
          <w:numId w:val="30"/>
        </w:numPr>
        <w:tabs>
          <w:tab w:val="left" w:pos="1418"/>
        </w:tabs>
        <w:ind w:left="1418" w:hanging="567"/>
        <w:rPr>
          <w:szCs w:val="20"/>
        </w:rPr>
      </w:pPr>
      <w:r w:rsidRPr="004401C2">
        <w:rPr>
          <w:szCs w:val="20"/>
        </w:rPr>
        <w:t>maior eficiência na utilização de recursos naturais como água e energia;</w:t>
      </w:r>
    </w:p>
    <w:p w14:paraId="0B1D538B" w14:textId="77777777" w:rsidR="0068194A" w:rsidRPr="004401C2" w:rsidRDefault="0068194A" w:rsidP="00FF571C">
      <w:pPr>
        <w:pStyle w:val="PargrafodaLista"/>
        <w:numPr>
          <w:ilvl w:val="0"/>
          <w:numId w:val="30"/>
        </w:numPr>
        <w:tabs>
          <w:tab w:val="left" w:pos="1418"/>
        </w:tabs>
        <w:ind w:left="1418" w:hanging="567"/>
        <w:rPr>
          <w:szCs w:val="20"/>
        </w:rPr>
      </w:pPr>
      <w:r w:rsidRPr="004401C2">
        <w:rPr>
          <w:szCs w:val="20"/>
        </w:rPr>
        <w:t>maior geração de empregos, preferencialmente com mão de obra local;</w:t>
      </w:r>
    </w:p>
    <w:p w14:paraId="7F1AC49F" w14:textId="77777777" w:rsidR="0068194A" w:rsidRPr="004401C2" w:rsidRDefault="0068194A" w:rsidP="00FF571C">
      <w:pPr>
        <w:pStyle w:val="PargrafodaLista"/>
        <w:numPr>
          <w:ilvl w:val="0"/>
          <w:numId w:val="30"/>
        </w:numPr>
        <w:tabs>
          <w:tab w:val="left" w:pos="1418"/>
        </w:tabs>
        <w:ind w:left="1418" w:hanging="567"/>
        <w:rPr>
          <w:szCs w:val="20"/>
        </w:rPr>
      </w:pPr>
      <w:r w:rsidRPr="004401C2">
        <w:rPr>
          <w:szCs w:val="20"/>
        </w:rPr>
        <w:t>maior vida útil e menor custo de manutenção do bem e da obra;</w:t>
      </w:r>
    </w:p>
    <w:p w14:paraId="40F612C1" w14:textId="77777777" w:rsidR="0068194A" w:rsidRPr="004401C2" w:rsidRDefault="0068194A" w:rsidP="00FF571C">
      <w:pPr>
        <w:pStyle w:val="PargrafodaLista"/>
        <w:numPr>
          <w:ilvl w:val="0"/>
          <w:numId w:val="30"/>
        </w:numPr>
        <w:tabs>
          <w:tab w:val="left" w:pos="1418"/>
        </w:tabs>
        <w:ind w:left="1418" w:hanging="567"/>
        <w:rPr>
          <w:szCs w:val="20"/>
        </w:rPr>
      </w:pPr>
      <w:r w:rsidRPr="004401C2">
        <w:rPr>
          <w:szCs w:val="20"/>
        </w:rPr>
        <w:t>uso de inovações que reduzam a pressão sobre recursos naturais;</w:t>
      </w:r>
    </w:p>
    <w:p w14:paraId="3B3A4DDB" w14:textId="77777777" w:rsidR="0068194A" w:rsidRPr="004401C2" w:rsidRDefault="0068194A" w:rsidP="00FF571C">
      <w:pPr>
        <w:pStyle w:val="PargrafodaLista"/>
        <w:numPr>
          <w:ilvl w:val="0"/>
          <w:numId w:val="30"/>
        </w:numPr>
        <w:tabs>
          <w:tab w:val="left" w:pos="1418"/>
        </w:tabs>
        <w:ind w:left="1418" w:hanging="567"/>
        <w:rPr>
          <w:szCs w:val="20"/>
        </w:rPr>
      </w:pPr>
      <w:r w:rsidRPr="004401C2">
        <w:rPr>
          <w:szCs w:val="20"/>
        </w:rPr>
        <w:t>origem sustentável dos recursos naturais utilizados nos bens, nos serviços e nas obras; e</w:t>
      </w:r>
    </w:p>
    <w:p w14:paraId="46C998EF" w14:textId="77777777" w:rsidR="0068194A" w:rsidRPr="004401C2" w:rsidRDefault="0068194A" w:rsidP="00FF571C">
      <w:pPr>
        <w:pStyle w:val="PargrafodaLista"/>
        <w:numPr>
          <w:ilvl w:val="0"/>
          <w:numId w:val="30"/>
        </w:numPr>
        <w:tabs>
          <w:tab w:val="left" w:pos="1418"/>
        </w:tabs>
        <w:ind w:left="1418" w:hanging="567"/>
        <w:rPr>
          <w:szCs w:val="20"/>
        </w:rPr>
      </w:pPr>
      <w:r w:rsidRPr="004401C2">
        <w:rPr>
          <w:szCs w:val="20"/>
        </w:rPr>
        <w:t>utilização de produtos florestais madeireiros e não madeireiros originários de manejo florestal sustentável ou de reflorestamento.</w:t>
      </w:r>
    </w:p>
    <w:p w14:paraId="3EFCE284" w14:textId="77777777" w:rsidR="00C64EC7" w:rsidRPr="004401C2" w:rsidRDefault="00C64EC7" w:rsidP="003060ED">
      <w:pPr>
        <w:rPr>
          <w:szCs w:val="20"/>
        </w:rPr>
      </w:pPr>
    </w:p>
    <w:p w14:paraId="068AA5B1" w14:textId="77777777" w:rsidR="00BF430C" w:rsidRPr="004401C2" w:rsidRDefault="00BF430C" w:rsidP="004405AC">
      <w:pPr>
        <w:pStyle w:val="Ttulo2"/>
        <w:ind w:left="851" w:hanging="851"/>
        <w:rPr>
          <w:szCs w:val="20"/>
        </w:rPr>
      </w:pPr>
      <w:r w:rsidRPr="004401C2">
        <w:rPr>
          <w:szCs w:val="20"/>
        </w:rPr>
        <w:lastRenderedPageBreak/>
        <w:t>Na execução d</w:t>
      </w:r>
      <w:r w:rsidR="00364772" w:rsidRPr="004401C2">
        <w:rPr>
          <w:szCs w:val="20"/>
        </w:rPr>
        <w:t>a obra</w:t>
      </w:r>
      <w:r w:rsidR="00D4330B" w:rsidRPr="004401C2">
        <w:rPr>
          <w:szCs w:val="20"/>
        </w:rPr>
        <w:t xml:space="preserve"> e serviços</w:t>
      </w:r>
      <w:r w:rsidRPr="004401C2">
        <w:rPr>
          <w:szCs w:val="20"/>
        </w:rPr>
        <w:t xml:space="preserve"> será exigido o pleno atendimento da </w:t>
      </w:r>
      <w:r w:rsidR="00D4330B" w:rsidRPr="004401C2">
        <w:rPr>
          <w:szCs w:val="20"/>
        </w:rPr>
        <w:t>I</w:t>
      </w:r>
      <w:r w:rsidRPr="004401C2">
        <w:rPr>
          <w:szCs w:val="20"/>
        </w:rPr>
        <w:t xml:space="preserve">nstrução </w:t>
      </w:r>
      <w:r w:rsidR="00D4330B" w:rsidRPr="004401C2">
        <w:rPr>
          <w:szCs w:val="20"/>
        </w:rPr>
        <w:t>N</w:t>
      </w:r>
      <w:r w:rsidRPr="004401C2">
        <w:rPr>
          <w:szCs w:val="20"/>
        </w:rPr>
        <w:t xml:space="preserve">ormativa SLTI/MP nº 01/2010, </w:t>
      </w:r>
      <w:r w:rsidR="001E1402" w:rsidRPr="004401C2">
        <w:rPr>
          <w:szCs w:val="20"/>
        </w:rPr>
        <w:t xml:space="preserve">onde </w:t>
      </w:r>
      <w:r w:rsidRPr="004401C2">
        <w:rPr>
          <w:szCs w:val="20"/>
        </w:rPr>
        <w:t>a CONTRATADA deverá adotar as seguintes providências:</w:t>
      </w:r>
    </w:p>
    <w:p w14:paraId="10033293" w14:textId="77777777" w:rsidR="00BF430C" w:rsidRPr="004401C2" w:rsidRDefault="00BF430C" w:rsidP="003060ED">
      <w:pPr>
        <w:rPr>
          <w:szCs w:val="20"/>
        </w:rPr>
      </w:pPr>
    </w:p>
    <w:p w14:paraId="65B7D883" w14:textId="77777777" w:rsidR="0003298D" w:rsidRPr="004401C2" w:rsidRDefault="0003298D" w:rsidP="004405AC">
      <w:pPr>
        <w:pStyle w:val="PargrafodaLista"/>
        <w:numPr>
          <w:ilvl w:val="0"/>
          <w:numId w:val="13"/>
        </w:numPr>
        <w:ind w:left="1418" w:hanging="567"/>
        <w:rPr>
          <w:szCs w:val="20"/>
        </w:rPr>
      </w:pPr>
      <w:r w:rsidRPr="004401C2">
        <w:rPr>
          <w:szCs w:val="20"/>
        </w:rPr>
        <w:t>Deve</w:t>
      </w:r>
      <w:r w:rsidR="0065292A" w:rsidRPr="004401C2">
        <w:rPr>
          <w:szCs w:val="20"/>
        </w:rPr>
        <w:t>rá</w:t>
      </w:r>
      <w:r w:rsidRPr="004401C2">
        <w:rPr>
          <w:szCs w:val="20"/>
        </w:rPr>
        <w:t xml:space="preserve"> ser priorizado o emprego de mão-de-obra, materiais, tecnologias e matérias-primas de origem local para execução, conservação e operação das obras públicas.</w:t>
      </w:r>
    </w:p>
    <w:p w14:paraId="58FA12BF" w14:textId="77777777" w:rsidR="00D4330B" w:rsidRPr="004401C2" w:rsidRDefault="0065292A" w:rsidP="004405AC">
      <w:pPr>
        <w:pStyle w:val="PargrafodaLista"/>
        <w:numPr>
          <w:ilvl w:val="0"/>
          <w:numId w:val="13"/>
        </w:numPr>
        <w:ind w:left="1418" w:hanging="567"/>
        <w:rPr>
          <w:szCs w:val="20"/>
        </w:rPr>
      </w:pPr>
      <w:r w:rsidRPr="004401C2">
        <w:rPr>
          <w:szCs w:val="20"/>
        </w:rPr>
        <w:t>Deverá fazer o uso obrigatório de agregados reciclados nas obras contratadas, sempre que existir a oferta de agregados reciclados, capacidade de suprimento e custo inferior em relação aos agregados naturais</w:t>
      </w:r>
      <w:r w:rsidR="00D4330B" w:rsidRPr="004401C2">
        <w:rPr>
          <w:szCs w:val="20"/>
        </w:rPr>
        <w:t>.</w:t>
      </w:r>
    </w:p>
    <w:p w14:paraId="0CAE1E94" w14:textId="77777777" w:rsidR="002406C1" w:rsidRPr="004401C2" w:rsidRDefault="002406C1" w:rsidP="004405AC">
      <w:pPr>
        <w:pStyle w:val="PargrafodaLista"/>
        <w:numPr>
          <w:ilvl w:val="0"/>
          <w:numId w:val="13"/>
        </w:numPr>
        <w:ind w:left="1418" w:hanging="567"/>
        <w:rPr>
          <w:szCs w:val="20"/>
        </w:rPr>
      </w:pPr>
      <w:r w:rsidRPr="004401C2">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0ED7CA8B" w14:textId="77777777" w:rsidR="002406C1" w:rsidRPr="004401C2" w:rsidRDefault="002406C1" w:rsidP="00FF571C">
      <w:pPr>
        <w:pStyle w:val="PargrafodaLista"/>
        <w:numPr>
          <w:ilvl w:val="1"/>
          <w:numId w:val="27"/>
        </w:numPr>
        <w:ind w:left="1843" w:hanging="425"/>
        <w:rPr>
          <w:szCs w:val="20"/>
        </w:rPr>
      </w:pPr>
      <w:r w:rsidRPr="004401C2">
        <w:rPr>
          <w:szCs w:val="20"/>
        </w:rPr>
        <w:t>Os resíduos sólidos reutilizáveis e recicláveis devem ser acondicionados adequadamente e de forma diferenciada, para fins de disponibilização à coleta seletiva.</w:t>
      </w:r>
    </w:p>
    <w:p w14:paraId="0781E182" w14:textId="77777777" w:rsidR="002406C1" w:rsidRPr="004401C2" w:rsidRDefault="002406C1" w:rsidP="004405AC">
      <w:pPr>
        <w:pStyle w:val="PargrafodaLista"/>
        <w:numPr>
          <w:ilvl w:val="0"/>
          <w:numId w:val="13"/>
        </w:numPr>
        <w:ind w:left="1418" w:hanging="567"/>
        <w:rPr>
          <w:szCs w:val="20"/>
        </w:rPr>
      </w:pPr>
      <w:r w:rsidRPr="004401C2">
        <w:rPr>
          <w:szCs w:val="20"/>
        </w:rPr>
        <w:t>Otimizar a utilização de recursos e a redução de desperdícios e de poluição, através das seguintes medidas, dentre outras:</w:t>
      </w:r>
    </w:p>
    <w:p w14:paraId="1CB4F5BF" w14:textId="77777777" w:rsidR="002406C1" w:rsidRPr="004401C2" w:rsidRDefault="002406C1" w:rsidP="004405AC">
      <w:pPr>
        <w:pStyle w:val="PargrafodaLista"/>
        <w:numPr>
          <w:ilvl w:val="1"/>
          <w:numId w:val="13"/>
        </w:numPr>
        <w:ind w:left="1843" w:hanging="425"/>
        <w:rPr>
          <w:szCs w:val="20"/>
        </w:rPr>
      </w:pPr>
      <w:r w:rsidRPr="004401C2">
        <w:rPr>
          <w:szCs w:val="20"/>
        </w:rPr>
        <w:t>Racionalizar o uso de substâncias potencialmente tóxicas ou poluentes;</w:t>
      </w:r>
    </w:p>
    <w:p w14:paraId="654458BB" w14:textId="77777777" w:rsidR="002406C1" w:rsidRPr="004401C2" w:rsidRDefault="002406C1" w:rsidP="004405AC">
      <w:pPr>
        <w:pStyle w:val="PargrafodaLista"/>
        <w:numPr>
          <w:ilvl w:val="1"/>
          <w:numId w:val="13"/>
        </w:numPr>
        <w:ind w:left="1843" w:hanging="425"/>
        <w:rPr>
          <w:szCs w:val="20"/>
        </w:rPr>
      </w:pPr>
      <w:r w:rsidRPr="004401C2">
        <w:rPr>
          <w:szCs w:val="20"/>
        </w:rPr>
        <w:t>Substituir as substâncias tóxicas por outras atóxicas ou de menor toxicidade;</w:t>
      </w:r>
    </w:p>
    <w:p w14:paraId="0A0CEE8E" w14:textId="77777777" w:rsidR="002406C1" w:rsidRPr="004401C2" w:rsidRDefault="002406C1" w:rsidP="004405AC">
      <w:pPr>
        <w:pStyle w:val="PargrafodaLista"/>
        <w:numPr>
          <w:ilvl w:val="1"/>
          <w:numId w:val="13"/>
        </w:numPr>
        <w:ind w:left="1843" w:hanging="425"/>
        <w:rPr>
          <w:szCs w:val="20"/>
        </w:rPr>
      </w:pPr>
      <w:r w:rsidRPr="004401C2">
        <w:rPr>
          <w:szCs w:val="20"/>
        </w:rPr>
        <w:t>Usar produtos de limpeza e conservação de superfícies e objetos inanimados que obedeçam às classificações e especificações determinadas pela ANVISA;</w:t>
      </w:r>
    </w:p>
    <w:p w14:paraId="2D28714A" w14:textId="77777777" w:rsidR="002406C1" w:rsidRPr="004401C2" w:rsidRDefault="002406C1" w:rsidP="004405AC">
      <w:pPr>
        <w:pStyle w:val="PargrafodaLista"/>
        <w:numPr>
          <w:ilvl w:val="1"/>
          <w:numId w:val="13"/>
        </w:numPr>
        <w:ind w:left="1843" w:hanging="425"/>
        <w:rPr>
          <w:szCs w:val="20"/>
        </w:rPr>
      </w:pPr>
      <w:r w:rsidRPr="004401C2">
        <w:rPr>
          <w:szCs w:val="20"/>
        </w:rPr>
        <w:t>Racionalizar o consumo de energia (especialmente elétrica) e adotar medidas para evitar o desperdício de água tratada;</w:t>
      </w:r>
    </w:p>
    <w:p w14:paraId="038EE41A" w14:textId="77777777" w:rsidR="002406C1" w:rsidRPr="004401C2" w:rsidRDefault="002406C1" w:rsidP="004405AC">
      <w:pPr>
        <w:pStyle w:val="PargrafodaLista"/>
        <w:numPr>
          <w:ilvl w:val="1"/>
          <w:numId w:val="13"/>
        </w:numPr>
        <w:ind w:left="1843" w:hanging="425"/>
        <w:rPr>
          <w:szCs w:val="20"/>
        </w:rPr>
      </w:pPr>
      <w:r w:rsidRPr="004401C2">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1BD1601C" w14:textId="77777777" w:rsidR="002406C1" w:rsidRPr="004401C2" w:rsidRDefault="002406C1" w:rsidP="004405AC">
      <w:pPr>
        <w:pStyle w:val="PargrafodaLista"/>
        <w:numPr>
          <w:ilvl w:val="1"/>
          <w:numId w:val="13"/>
        </w:numPr>
        <w:ind w:left="1843" w:hanging="425"/>
        <w:rPr>
          <w:szCs w:val="20"/>
        </w:rPr>
      </w:pPr>
      <w:r w:rsidRPr="004401C2">
        <w:rPr>
          <w:szCs w:val="20"/>
        </w:rPr>
        <w:t>Treinar e capacitar periodicamente os empregados em boas práticas de redução de desperdícios e poluição.</w:t>
      </w:r>
    </w:p>
    <w:p w14:paraId="4A60E185" w14:textId="77777777" w:rsidR="002406C1" w:rsidRPr="004401C2" w:rsidRDefault="002406C1" w:rsidP="004405AC">
      <w:pPr>
        <w:pStyle w:val="PargrafodaLista"/>
        <w:numPr>
          <w:ilvl w:val="0"/>
          <w:numId w:val="13"/>
        </w:numPr>
        <w:ind w:left="1418" w:hanging="567"/>
        <w:rPr>
          <w:szCs w:val="20"/>
        </w:rPr>
      </w:pPr>
      <w:r w:rsidRPr="004401C2">
        <w:rPr>
          <w:szCs w:val="20"/>
        </w:rPr>
        <w:t>Utilizar lavagem com água de reuso ou outras fontes, sempre que possível (águas de chuva, poços cuja água seja certificada de não contaminação por metais pesados ou agentes bacteriológicos, minas e outros);</w:t>
      </w:r>
    </w:p>
    <w:p w14:paraId="01B892DF" w14:textId="77777777" w:rsidR="00DF0232" w:rsidRPr="004401C2" w:rsidRDefault="002406C1" w:rsidP="004405AC">
      <w:pPr>
        <w:pStyle w:val="PargrafodaLista"/>
        <w:numPr>
          <w:ilvl w:val="0"/>
          <w:numId w:val="13"/>
        </w:numPr>
        <w:ind w:left="1418" w:hanging="567"/>
        <w:rPr>
          <w:szCs w:val="20"/>
        </w:rPr>
      </w:pPr>
      <w:r w:rsidRPr="004401C2">
        <w:rPr>
          <w:szCs w:val="20"/>
        </w:rPr>
        <w:t>Fornecer aos empregados os equipamentos de segurança que se fizerem necessários, para a execução de serviços;</w:t>
      </w:r>
    </w:p>
    <w:p w14:paraId="20E7298A" w14:textId="77777777" w:rsidR="002406C1" w:rsidRPr="004401C2" w:rsidRDefault="00DF0232" w:rsidP="004405AC">
      <w:pPr>
        <w:pStyle w:val="PargrafodaLista"/>
        <w:numPr>
          <w:ilvl w:val="0"/>
          <w:numId w:val="13"/>
        </w:numPr>
        <w:ind w:left="1418" w:hanging="567"/>
        <w:rPr>
          <w:szCs w:val="20"/>
        </w:rPr>
      </w:pPr>
      <w:r w:rsidRPr="004401C2">
        <w:rPr>
          <w:szCs w:val="20"/>
        </w:rPr>
        <w:t>R</w:t>
      </w:r>
      <w:r w:rsidR="002406C1" w:rsidRPr="004401C2">
        <w:rPr>
          <w:szCs w:val="20"/>
        </w:rPr>
        <w:t>espeitar as Normas Brasileiras - NBR publicadas pela Associação Brasileira de Normas Técnicas sobre resíduos sólidos;</w:t>
      </w:r>
    </w:p>
    <w:p w14:paraId="5F315346" w14:textId="77777777" w:rsidR="002406C1" w:rsidRPr="004401C2" w:rsidRDefault="002406C1" w:rsidP="004405AC">
      <w:pPr>
        <w:pStyle w:val="PargrafodaLista"/>
        <w:numPr>
          <w:ilvl w:val="0"/>
          <w:numId w:val="13"/>
        </w:numPr>
        <w:ind w:left="1418" w:hanging="567"/>
        <w:rPr>
          <w:szCs w:val="20"/>
        </w:rPr>
      </w:pPr>
      <w:r w:rsidRPr="004401C2">
        <w:rPr>
          <w:szCs w:val="20"/>
        </w:rPr>
        <w:t>Desenvolver ou adotar manuais de procedimentos de descarte de materiais potencialmente poluidores, dentre os quais:</w:t>
      </w:r>
    </w:p>
    <w:p w14:paraId="0254817F" w14:textId="77777777" w:rsidR="002406C1" w:rsidRPr="004401C2" w:rsidRDefault="002406C1" w:rsidP="004405AC">
      <w:pPr>
        <w:pStyle w:val="PargrafodaLista"/>
        <w:numPr>
          <w:ilvl w:val="1"/>
          <w:numId w:val="13"/>
        </w:numPr>
        <w:ind w:left="1843" w:hanging="425"/>
        <w:rPr>
          <w:szCs w:val="20"/>
        </w:rPr>
      </w:pPr>
      <w:r w:rsidRPr="004401C2">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7EF8892C" w14:textId="77777777" w:rsidR="002406C1" w:rsidRPr="004401C2" w:rsidRDefault="002406C1" w:rsidP="004405AC">
      <w:pPr>
        <w:pStyle w:val="PargrafodaLista"/>
        <w:numPr>
          <w:ilvl w:val="1"/>
          <w:numId w:val="13"/>
        </w:numPr>
        <w:ind w:left="1843" w:hanging="425"/>
        <w:rPr>
          <w:szCs w:val="20"/>
        </w:rPr>
      </w:pPr>
      <w:r w:rsidRPr="004401C2">
        <w:rPr>
          <w:szCs w:val="20"/>
        </w:rPr>
        <w:t>Lâmpadas fluorescentes e frascos de aerossóis em geral devem ser separados e acondicionados em recipientes adequados para destinação específica;</w:t>
      </w:r>
    </w:p>
    <w:p w14:paraId="1FB36B5A" w14:textId="77777777" w:rsidR="002406C1" w:rsidRPr="004401C2" w:rsidRDefault="002406C1" w:rsidP="004405AC">
      <w:pPr>
        <w:pStyle w:val="PargrafodaLista"/>
        <w:numPr>
          <w:ilvl w:val="1"/>
          <w:numId w:val="13"/>
        </w:numPr>
        <w:ind w:left="1843" w:hanging="425"/>
        <w:rPr>
          <w:szCs w:val="20"/>
        </w:rPr>
      </w:pPr>
      <w:r w:rsidRPr="004401C2">
        <w:rPr>
          <w:szCs w:val="20"/>
        </w:rPr>
        <w:t>Pneumáticos inservíveis devem ser encaminhados aos fabricantes para destinação final, ambientalmente adequada, conforme disciplina normativa vigente.</w:t>
      </w:r>
    </w:p>
    <w:p w14:paraId="412A2ABF" w14:textId="77777777" w:rsidR="002406C1" w:rsidRPr="004401C2" w:rsidRDefault="002406C1" w:rsidP="004405AC">
      <w:pPr>
        <w:ind w:left="1843" w:hanging="425"/>
        <w:rPr>
          <w:szCs w:val="20"/>
        </w:rPr>
      </w:pPr>
    </w:p>
    <w:p w14:paraId="09B6AD11" w14:textId="77777777" w:rsidR="00BF430C" w:rsidRPr="004401C2" w:rsidRDefault="00BF430C" w:rsidP="004405AC">
      <w:pPr>
        <w:pStyle w:val="Ttulo2"/>
        <w:tabs>
          <w:tab w:val="left" w:pos="851"/>
        </w:tabs>
        <w:ind w:left="851" w:hanging="851"/>
        <w:rPr>
          <w:szCs w:val="20"/>
        </w:rPr>
      </w:pPr>
      <w:r w:rsidRPr="004401C2">
        <w:rPr>
          <w:szCs w:val="20"/>
        </w:rPr>
        <w:t xml:space="preserve">A </w:t>
      </w:r>
      <w:r w:rsidR="00E80740" w:rsidRPr="004401C2">
        <w:rPr>
          <w:szCs w:val="20"/>
        </w:rPr>
        <w:t>CONTRATADA</w:t>
      </w:r>
      <w:r w:rsidRPr="004401C2">
        <w:rPr>
          <w:szCs w:val="20"/>
        </w:rPr>
        <w:t xml:space="preserve"> deverá observar as diretrizes, critérios e procedimentos para a gestão dos resíduos da construção civil estabelecidos na Lei nº 12.305, de 2010 – Política Nacional de Resíduos Sólidos, Resolução nº 307, de 05/07/2002</w:t>
      </w:r>
      <w:r w:rsidR="00837EDB" w:rsidRPr="004401C2">
        <w:rPr>
          <w:szCs w:val="20"/>
        </w:rPr>
        <w:t xml:space="preserve">, </w:t>
      </w:r>
      <w:r w:rsidRPr="004401C2">
        <w:rPr>
          <w:szCs w:val="20"/>
        </w:rPr>
        <w:t xml:space="preserve">do Conselho Nacional de Meio Ambiente – CONAMA, </w:t>
      </w:r>
      <w:r w:rsidR="00837EDB" w:rsidRPr="004401C2">
        <w:rPr>
          <w:szCs w:val="20"/>
        </w:rPr>
        <w:t xml:space="preserve">e suas alterações, </w:t>
      </w:r>
      <w:r w:rsidRPr="004401C2">
        <w:rPr>
          <w:szCs w:val="20"/>
        </w:rPr>
        <w:t>e Instrução Normativa SLTI/MPOG n° 1, de 19/01/2010, nos seguintes termos:</w:t>
      </w:r>
    </w:p>
    <w:p w14:paraId="401A2A2F" w14:textId="77777777" w:rsidR="00BF430C" w:rsidRPr="004401C2" w:rsidRDefault="00BF430C" w:rsidP="003060ED">
      <w:pPr>
        <w:rPr>
          <w:szCs w:val="20"/>
        </w:rPr>
      </w:pPr>
    </w:p>
    <w:p w14:paraId="46D13214" w14:textId="77777777" w:rsidR="00BF430C" w:rsidRPr="004401C2" w:rsidRDefault="00BF430C" w:rsidP="004F68B2">
      <w:pPr>
        <w:pStyle w:val="PargrafodaLista"/>
        <w:numPr>
          <w:ilvl w:val="0"/>
          <w:numId w:val="17"/>
        </w:numPr>
        <w:ind w:left="1645" w:hanging="397"/>
        <w:rPr>
          <w:szCs w:val="20"/>
        </w:rPr>
      </w:pPr>
      <w:r w:rsidRPr="004401C2">
        <w:rPr>
          <w:szCs w:val="20"/>
        </w:rPr>
        <w:lastRenderedPageBreak/>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627AFD69" w14:textId="77777777" w:rsidR="00BF430C" w:rsidRPr="004401C2" w:rsidRDefault="00BF430C" w:rsidP="004F68B2">
      <w:pPr>
        <w:pStyle w:val="PargrafodaLista"/>
        <w:numPr>
          <w:ilvl w:val="0"/>
          <w:numId w:val="17"/>
        </w:numPr>
        <w:ind w:left="1645" w:hanging="397"/>
        <w:rPr>
          <w:szCs w:val="20"/>
        </w:rPr>
      </w:pPr>
      <w:r w:rsidRPr="004401C2">
        <w:rPr>
          <w:szCs w:val="20"/>
        </w:rPr>
        <w:t xml:space="preserve">Nos termos dos artigos 3° e 10° da Resolução CONAMA n° 307, de 05/07/2002, a </w:t>
      </w:r>
      <w:r w:rsidR="00E80740" w:rsidRPr="004401C2">
        <w:rPr>
          <w:szCs w:val="20"/>
        </w:rPr>
        <w:t>CONTRATADA</w:t>
      </w:r>
      <w:r w:rsidRPr="004401C2">
        <w:rPr>
          <w:szCs w:val="20"/>
        </w:rPr>
        <w:t xml:space="preserve"> deverá providenciar a destinação ambientalmente adequada dos resíduos da construção civil originários da contratação, obedecendo, no que couber, aos seguintes procedimentos:</w:t>
      </w:r>
    </w:p>
    <w:p w14:paraId="23587E50" w14:textId="77777777" w:rsidR="00BF430C" w:rsidRPr="004401C2" w:rsidRDefault="00BF430C" w:rsidP="004F68B2">
      <w:pPr>
        <w:ind w:left="964"/>
        <w:rPr>
          <w:szCs w:val="20"/>
        </w:rPr>
      </w:pPr>
    </w:p>
    <w:p w14:paraId="14F27C63" w14:textId="77777777" w:rsidR="00BF430C" w:rsidRPr="004401C2" w:rsidRDefault="00BF430C" w:rsidP="004F68B2">
      <w:pPr>
        <w:ind w:left="2042" w:hanging="397"/>
        <w:rPr>
          <w:szCs w:val="20"/>
        </w:rPr>
      </w:pPr>
      <w:r w:rsidRPr="004401C2">
        <w:rPr>
          <w:szCs w:val="20"/>
        </w:rPr>
        <w:t>b.1) resíduos Classe A (reutilizáveis ou recicláveis como agregados): deverão ser reutilizados ou reciclados na forma de agregados ou encaminhados a aterro de resíduos Classe A de reservação de material para usos futuros;</w:t>
      </w:r>
    </w:p>
    <w:p w14:paraId="359A93B8" w14:textId="77777777" w:rsidR="00BF430C" w:rsidRPr="004401C2" w:rsidRDefault="00BF430C" w:rsidP="004F68B2">
      <w:pPr>
        <w:ind w:left="2042" w:hanging="397"/>
        <w:rPr>
          <w:szCs w:val="20"/>
        </w:rPr>
      </w:pPr>
      <w:r w:rsidRPr="004401C2">
        <w:rPr>
          <w:szCs w:val="20"/>
        </w:rPr>
        <w:t>b.2) resíduos Classe B (recicláveis para outras destinações): deverão ser reutilizados, reciclados ou encaminhados a áreas de armazenamento temporário, sendo dispostos de modo a permitir a sua utilização ou reciclagem futura;</w:t>
      </w:r>
    </w:p>
    <w:p w14:paraId="0621C4B3" w14:textId="77777777" w:rsidR="00BF430C" w:rsidRPr="004401C2" w:rsidRDefault="00BF430C" w:rsidP="004F68B2">
      <w:pPr>
        <w:ind w:left="2042" w:hanging="397"/>
        <w:rPr>
          <w:szCs w:val="20"/>
        </w:rPr>
      </w:pPr>
      <w:r w:rsidRPr="004401C2">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5883CC1C" w14:textId="77777777" w:rsidR="00BF430C" w:rsidRPr="004401C2" w:rsidRDefault="00BF430C" w:rsidP="004F68B2">
      <w:pPr>
        <w:ind w:left="2042" w:hanging="397"/>
        <w:rPr>
          <w:szCs w:val="20"/>
        </w:rPr>
      </w:pPr>
      <w:r w:rsidRPr="004401C2">
        <w:rPr>
          <w:szCs w:val="20"/>
        </w:rPr>
        <w:t>b.4) resíduos Classe D (perigosos, contaminados ou prejudiciais à saúde): deverão ser armazenados, transportados e destinados em conformidade com as normas técnicas específicas.</w:t>
      </w:r>
    </w:p>
    <w:p w14:paraId="533A3A25" w14:textId="77777777" w:rsidR="00BF430C" w:rsidRPr="004401C2" w:rsidRDefault="00BF430C" w:rsidP="004F68B2">
      <w:pPr>
        <w:ind w:left="964"/>
        <w:rPr>
          <w:szCs w:val="20"/>
        </w:rPr>
      </w:pPr>
    </w:p>
    <w:p w14:paraId="7BD56D76" w14:textId="77777777" w:rsidR="00BF430C" w:rsidRPr="004401C2" w:rsidRDefault="00BF430C" w:rsidP="004F68B2">
      <w:pPr>
        <w:pStyle w:val="PargrafodaLista"/>
        <w:numPr>
          <w:ilvl w:val="0"/>
          <w:numId w:val="17"/>
        </w:numPr>
        <w:ind w:left="1645" w:hanging="397"/>
        <w:rPr>
          <w:szCs w:val="20"/>
        </w:rPr>
      </w:pPr>
      <w:r w:rsidRPr="004401C2">
        <w:rPr>
          <w:szCs w:val="20"/>
        </w:rPr>
        <w:t xml:space="preserve">Em nenhuma hipótese a </w:t>
      </w:r>
      <w:r w:rsidR="00E80740" w:rsidRPr="004401C2">
        <w:rPr>
          <w:szCs w:val="20"/>
        </w:rPr>
        <w:t>CONTRATADA</w:t>
      </w:r>
      <w:r w:rsidRPr="004401C2">
        <w:rPr>
          <w:szCs w:val="20"/>
        </w:rPr>
        <w:t xml:space="preserve"> poderá dispor os resíduos originários da contratação</w:t>
      </w:r>
      <w:r w:rsidR="00FE4AF4" w:rsidRPr="004401C2">
        <w:rPr>
          <w:szCs w:val="20"/>
        </w:rPr>
        <w:t xml:space="preserve">, em </w:t>
      </w:r>
      <w:r w:rsidRPr="004401C2">
        <w:rPr>
          <w:szCs w:val="20"/>
        </w:rPr>
        <w:t>aterros de resíduos domiciliares, áreas de “bota fora”, encostas, corpos d´água, lotes vagos e áreas protegidas por Lei, bem como em áreas não licenciadas.</w:t>
      </w:r>
    </w:p>
    <w:p w14:paraId="45D547C5" w14:textId="77777777" w:rsidR="00BF430C" w:rsidRPr="004401C2" w:rsidRDefault="00BF430C" w:rsidP="004F68B2">
      <w:pPr>
        <w:pStyle w:val="PargrafodaLista"/>
        <w:numPr>
          <w:ilvl w:val="0"/>
          <w:numId w:val="17"/>
        </w:numPr>
        <w:ind w:left="1645" w:hanging="397"/>
        <w:rPr>
          <w:szCs w:val="20"/>
        </w:rPr>
      </w:pPr>
      <w:r w:rsidRPr="004401C2">
        <w:rPr>
          <w:szCs w:val="20"/>
        </w:rPr>
        <w:t xml:space="preserve">Para fins de fiscalização do fiel cumprimento do Plano Municipal de Gestão de Resíduos da Construção Civil, ou do Plano de Gerenciamento de Resíduos da Construção Civil, conforme o caso, a </w:t>
      </w:r>
      <w:r w:rsidR="002762C6" w:rsidRPr="004401C2">
        <w:rPr>
          <w:szCs w:val="20"/>
        </w:rPr>
        <w:t>CONTRATADA</w:t>
      </w:r>
      <w:r w:rsidRPr="004401C2">
        <w:rPr>
          <w:szCs w:val="20"/>
        </w:rPr>
        <w:t xml:space="preserve"> comprovará, sob pena de multa, que todos os resíduos removidos estão acompanhados de Controle de Transporte de Resíduos, em conformidade com as normas da Agência Brasileira de Normas Técnicas - ABNT, ABNT NBR nºs 15.112, 15.113, 15.114, 15.115 e 15.116, de 2004.”</w:t>
      </w:r>
    </w:p>
    <w:p w14:paraId="222F2CCE" w14:textId="77777777" w:rsidR="00BF430C" w:rsidRPr="004401C2" w:rsidRDefault="00BF430C" w:rsidP="004F68B2">
      <w:pPr>
        <w:ind w:left="964"/>
        <w:rPr>
          <w:szCs w:val="20"/>
        </w:rPr>
      </w:pPr>
    </w:p>
    <w:p w14:paraId="06D6A552" w14:textId="77777777" w:rsidR="00BF430C" w:rsidRPr="004401C2" w:rsidRDefault="00BF430C" w:rsidP="004F68B2">
      <w:pPr>
        <w:pStyle w:val="Ttulo2"/>
        <w:ind w:left="851" w:hanging="851"/>
        <w:rPr>
          <w:szCs w:val="20"/>
        </w:rPr>
      </w:pPr>
      <w:r w:rsidRPr="004401C2">
        <w:rPr>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7390DD07" w14:textId="77777777" w:rsidR="00BF430C" w:rsidRPr="004401C2" w:rsidRDefault="00BF430C" w:rsidP="003060ED">
      <w:pPr>
        <w:rPr>
          <w:szCs w:val="20"/>
        </w:rPr>
      </w:pPr>
    </w:p>
    <w:p w14:paraId="177C561F" w14:textId="77777777" w:rsidR="00BF430C" w:rsidRPr="004401C2" w:rsidRDefault="00BF430C" w:rsidP="004F68B2">
      <w:pPr>
        <w:pStyle w:val="PargrafodaLista"/>
        <w:numPr>
          <w:ilvl w:val="0"/>
          <w:numId w:val="14"/>
        </w:numPr>
        <w:ind w:left="1418" w:hanging="567"/>
        <w:rPr>
          <w:szCs w:val="20"/>
        </w:rPr>
      </w:pPr>
      <w:r w:rsidRPr="004401C2">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1800B16A" w14:textId="77777777" w:rsidR="00BF430C" w:rsidRPr="004401C2" w:rsidRDefault="00BF430C" w:rsidP="004F68B2">
      <w:pPr>
        <w:pStyle w:val="PargrafodaLista"/>
        <w:numPr>
          <w:ilvl w:val="0"/>
          <w:numId w:val="14"/>
        </w:numPr>
        <w:ind w:left="1418" w:hanging="567"/>
        <w:rPr>
          <w:szCs w:val="20"/>
        </w:rPr>
      </w:pPr>
      <w:r w:rsidRPr="004401C2">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6DA2F44A" w14:textId="77777777" w:rsidR="00BF430C" w:rsidRPr="004401C2" w:rsidRDefault="00BF430C" w:rsidP="004F68B2">
      <w:pPr>
        <w:pStyle w:val="PargrafodaLista"/>
        <w:numPr>
          <w:ilvl w:val="0"/>
          <w:numId w:val="14"/>
        </w:numPr>
        <w:ind w:left="1418" w:hanging="567"/>
        <w:rPr>
          <w:szCs w:val="20"/>
        </w:rPr>
      </w:pPr>
      <w:r w:rsidRPr="004401C2">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1F82B159" w14:textId="77777777" w:rsidR="00BF430C" w:rsidRPr="004401C2" w:rsidRDefault="00BF430C" w:rsidP="003060ED">
      <w:pPr>
        <w:rPr>
          <w:szCs w:val="20"/>
        </w:rPr>
      </w:pPr>
    </w:p>
    <w:p w14:paraId="73DA5D8C" w14:textId="77777777" w:rsidR="002406C1" w:rsidRPr="004401C2" w:rsidRDefault="002406C1" w:rsidP="004F68B2">
      <w:pPr>
        <w:pStyle w:val="Ttulo2"/>
        <w:ind w:left="851" w:hanging="851"/>
        <w:rPr>
          <w:szCs w:val="20"/>
        </w:rPr>
      </w:pPr>
      <w:r w:rsidRPr="004401C2">
        <w:rPr>
          <w:szCs w:val="20"/>
        </w:rPr>
        <w:lastRenderedPageBreak/>
        <w:t xml:space="preserve">Se houver a aquisição de bens, a </w:t>
      </w:r>
      <w:r w:rsidR="002762C6" w:rsidRPr="004401C2">
        <w:rPr>
          <w:szCs w:val="20"/>
        </w:rPr>
        <w:t>CONTRATADA</w:t>
      </w:r>
      <w:r w:rsidRPr="004401C2">
        <w:rPr>
          <w:szCs w:val="20"/>
        </w:rPr>
        <w:t xml:space="preserve"> deverá observar os seguintes critérios de sustentabilidade ambiental, conforme a instrução normativa SLTI/MP nº 01/2010:</w:t>
      </w:r>
    </w:p>
    <w:p w14:paraId="1B43C93C" w14:textId="77777777" w:rsidR="002406C1" w:rsidRPr="004401C2" w:rsidRDefault="00A97924" w:rsidP="00FF571C">
      <w:pPr>
        <w:pStyle w:val="PargrafodaLista"/>
        <w:numPr>
          <w:ilvl w:val="0"/>
          <w:numId w:val="23"/>
        </w:numPr>
        <w:ind w:left="1418" w:hanging="567"/>
        <w:rPr>
          <w:szCs w:val="20"/>
        </w:rPr>
      </w:pPr>
      <w:r w:rsidRPr="004401C2">
        <w:rPr>
          <w:szCs w:val="20"/>
        </w:rPr>
        <w:t>Que</w:t>
      </w:r>
      <w:r w:rsidR="002406C1" w:rsidRPr="004401C2">
        <w:rPr>
          <w:szCs w:val="20"/>
        </w:rPr>
        <w:t xml:space="preserve"> os bens sejam constituídos, no todo ou em parte, por material reciclado, atóxico, biodegradável, conforme ABNT NBR – 15448-1 e 15448-2;</w:t>
      </w:r>
    </w:p>
    <w:p w14:paraId="128BC290" w14:textId="77777777" w:rsidR="002406C1" w:rsidRPr="004401C2" w:rsidRDefault="00A97924" w:rsidP="00FF571C">
      <w:pPr>
        <w:pStyle w:val="PargrafodaLista"/>
        <w:numPr>
          <w:ilvl w:val="0"/>
          <w:numId w:val="23"/>
        </w:numPr>
        <w:ind w:left="1418" w:hanging="567"/>
        <w:rPr>
          <w:szCs w:val="20"/>
        </w:rPr>
      </w:pPr>
      <w:r w:rsidRPr="004401C2">
        <w:rPr>
          <w:szCs w:val="20"/>
        </w:rPr>
        <w:t>Que</w:t>
      </w:r>
      <w:r w:rsidR="002406C1" w:rsidRPr="004401C2">
        <w:rPr>
          <w:szCs w:val="20"/>
        </w:rPr>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14:paraId="16B3D7E5" w14:textId="77777777" w:rsidR="002406C1" w:rsidRPr="004401C2" w:rsidRDefault="00A97924" w:rsidP="00FF571C">
      <w:pPr>
        <w:pStyle w:val="PargrafodaLista"/>
        <w:numPr>
          <w:ilvl w:val="0"/>
          <w:numId w:val="23"/>
        </w:numPr>
        <w:ind w:left="1418" w:hanging="567"/>
        <w:rPr>
          <w:szCs w:val="20"/>
        </w:rPr>
      </w:pPr>
      <w:r w:rsidRPr="004401C2">
        <w:rPr>
          <w:szCs w:val="20"/>
        </w:rPr>
        <w:t>Que</w:t>
      </w:r>
      <w:r w:rsidR="002406C1" w:rsidRPr="004401C2">
        <w:rPr>
          <w:szCs w:val="20"/>
        </w:rPr>
        <w:t xml:space="preserve"> os bens devam ser, preferencialmente, acondicionados em embalagem adequada, com o menor volume possível, que utilize materiais recicláveis, de forma a garantir a máxima proteção durante o transporte e o armazenamento;</w:t>
      </w:r>
    </w:p>
    <w:p w14:paraId="0C6E2DE8" w14:textId="77777777" w:rsidR="002406C1" w:rsidRPr="004401C2" w:rsidRDefault="00A97924" w:rsidP="00FF571C">
      <w:pPr>
        <w:pStyle w:val="PargrafodaLista"/>
        <w:numPr>
          <w:ilvl w:val="0"/>
          <w:numId w:val="23"/>
        </w:numPr>
        <w:ind w:left="1418" w:hanging="567"/>
        <w:rPr>
          <w:szCs w:val="20"/>
        </w:rPr>
      </w:pPr>
      <w:r w:rsidRPr="004401C2">
        <w:rPr>
          <w:szCs w:val="20"/>
        </w:rPr>
        <w:t>Que</w:t>
      </w:r>
      <w:r w:rsidR="002406C1" w:rsidRPr="004401C2">
        <w:rPr>
          <w:szCs w:val="20"/>
        </w:rPr>
        <w:t xml:space="preserv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14:paraId="79E3DC38" w14:textId="77777777" w:rsidR="002406C1" w:rsidRPr="004401C2" w:rsidRDefault="002406C1" w:rsidP="004F68B2">
      <w:pPr>
        <w:ind w:left="1418" w:hanging="567"/>
        <w:rPr>
          <w:szCs w:val="20"/>
        </w:rPr>
      </w:pPr>
    </w:p>
    <w:p w14:paraId="3584405D" w14:textId="77777777" w:rsidR="00842759" w:rsidRPr="004401C2" w:rsidRDefault="00842759" w:rsidP="004F68B2">
      <w:pPr>
        <w:pStyle w:val="Ttulo2"/>
        <w:ind w:left="851" w:hanging="851"/>
        <w:rPr>
          <w:szCs w:val="20"/>
        </w:rPr>
      </w:pPr>
      <w:r w:rsidRPr="004401C2">
        <w:rPr>
          <w:szCs w:val="20"/>
        </w:rPr>
        <w:t>A CONTRATADA deverá comprovar a adoção de práticas de desfazimento sustentável ou reciclagem dos bens que forem inservíveis para o processo de reutilização.</w:t>
      </w:r>
    </w:p>
    <w:p w14:paraId="2DA5F88B" w14:textId="77777777" w:rsidR="00D4330B" w:rsidRPr="004401C2" w:rsidRDefault="00D4330B" w:rsidP="002406C1">
      <w:pPr>
        <w:rPr>
          <w:szCs w:val="20"/>
        </w:rPr>
      </w:pPr>
    </w:p>
    <w:p w14:paraId="533CAE48" w14:textId="77777777" w:rsidR="0068194A" w:rsidRPr="00990FD6" w:rsidRDefault="0068194A" w:rsidP="002406C1">
      <w:pPr>
        <w:rPr>
          <w:szCs w:val="20"/>
        </w:rPr>
      </w:pPr>
    </w:p>
    <w:p w14:paraId="59F6EC6D" w14:textId="77777777" w:rsidR="003A2D9B" w:rsidRPr="00990FD6" w:rsidRDefault="003A2D9B" w:rsidP="004F68B2">
      <w:pPr>
        <w:pStyle w:val="Ttulo1"/>
        <w:ind w:left="851" w:hanging="851"/>
        <w:rPr>
          <w:szCs w:val="20"/>
        </w:rPr>
      </w:pPr>
      <w:bookmarkStart w:id="43" w:name="_Toc88576876"/>
      <w:r w:rsidRPr="00990FD6">
        <w:rPr>
          <w:szCs w:val="20"/>
        </w:rPr>
        <w:t xml:space="preserve">OBRIGAÇÕES DA </w:t>
      </w:r>
      <w:r w:rsidR="00541F0C" w:rsidRPr="00990FD6">
        <w:rPr>
          <w:szCs w:val="20"/>
        </w:rPr>
        <w:t>CONTRATADA</w:t>
      </w:r>
      <w:bookmarkEnd w:id="43"/>
    </w:p>
    <w:p w14:paraId="70D8FD7E" w14:textId="77777777" w:rsidR="00116DEC" w:rsidRPr="00990FD6" w:rsidRDefault="00116DEC" w:rsidP="00116DEC">
      <w:pPr>
        <w:rPr>
          <w:szCs w:val="20"/>
        </w:rPr>
      </w:pPr>
    </w:p>
    <w:p w14:paraId="4F81BA31" w14:textId="77777777" w:rsidR="0012563E" w:rsidRPr="00990FD6" w:rsidRDefault="0012563E" w:rsidP="004F68B2">
      <w:pPr>
        <w:pStyle w:val="Ttulo2"/>
        <w:ind w:left="851" w:hanging="851"/>
        <w:rPr>
          <w:szCs w:val="20"/>
        </w:rPr>
      </w:pPr>
      <w:r w:rsidRPr="00990FD6">
        <w:rPr>
          <w:szCs w:val="20"/>
        </w:rPr>
        <w:t xml:space="preserve">A </w:t>
      </w:r>
      <w:r w:rsidR="00E80740" w:rsidRPr="00990FD6">
        <w:rPr>
          <w:szCs w:val="20"/>
        </w:rPr>
        <w:t>CONTRATADA</w:t>
      </w:r>
      <w:r w:rsidRPr="00990FD6">
        <w:rPr>
          <w:szCs w:val="20"/>
        </w:rPr>
        <w:t xml:space="preserve"> deverá apresentar à </w:t>
      </w:r>
      <w:r w:rsidR="00CF5060" w:rsidRPr="00990FD6">
        <w:rPr>
          <w:szCs w:val="20"/>
        </w:rPr>
        <w:t>Codevasf</w:t>
      </w:r>
      <w:r w:rsidRPr="00990FD6">
        <w:rPr>
          <w:szCs w:val="20"/>
        </w:rPr>
        <w:t xml:space="preserve"> antes do início dos trabalhos, os seguintes documentos:</w:t>
      </w:r>
    </w:p>
    <w:p w14:paraId="3ED0C789" w14:textId="77777777" w:rsidR="00551A0F" w:rsidRPr="00990FD6" w:rsidRDefault="00551A0F" w:rsidP="00551A0F">
      <w:pPr>
        <w:rPr>
          <w:szCs w:val="20"/>
        </w:rPr>
      </w:pPr>
    </w:p>
    <w:p w14:paraId="6A83B586" w14:textId="77777777" w:rsidR="008D74C9" w:rsidRPr="00990FD6" w:rsidRDefault="008D74C9" w:rsidP="004F68B2">
      <w:pPr>
        <w:pStyle w:val="PargrafodaLista"/>
        <w:numPr>
          <w:ilvl w:val="0"/>
          <w:numId w:val="16"/>
        </w:numPr>
        <w:ind w:left="1418" w:hanging="567"/>
        <w:rPr>
          <w:szCs w:val="20"/>
        </w:rPr>
      </w:pPr>
      <w:r w:rsidRPr="00990FD6">
        <w:rPr>
          <w:szCs w:val="20"/>
        </w:rPr>
        <w:t>Identificação da área para construção de canteiro de obra e “l</w:t>
      </w:r>
      <w:r w:rsidR="0012563E" w:rsidRPr="00990FD6">
        <w:rPr>
          <w:szCs w:val="20"/>
        </w:rPr>
        <w:t>ay</w:t>
      </w:r>
      <w:r w:rsidRPr="00990FD6">
        <w:rPr>
          <w:szCs w:val="20"/>
        </w:rPr>
        <w:t>o</w:t>
      </w:r>
      <w:r w:rsidR="0012563E" w:rsidRPr="00990FD6">
        <w:rPr>
          <w:szCs w:val="20"/>
        </w:rPr>
        <w:t xml:space="preserve">ut” </w:t>
      </w:r>
      <w:r w:rsidRPr="00990FD6">
        <w:rPr>
          <w:szCs w:val="20"/>
        </w:rPr>
        <w:t>das instalações e edificações previstas, bem como área para implantação do laboratório de ensaios de campo, quando for o caso.</w:t>
      </w:r>
    </w:p>
    <w:p w14:paraId="59D7BEF4" w14:textId="77777777" w:rsidR="008D74C9" w:rsidRPr="00990FD6" w:rsidRDefault="008D74C9" w:rsidP="004F68B2">
      <w:pPr>
        <w:pStyle w:val="PargrafodaLista"/>
        <w:numPr>
          <w:ilvl w:val="0"/>
          <w:numId w:val="16"/>
        </w:numPr>
        <w:ind w:left="1418" w:hanging="567"/>
        <w:rPr>
          <w:szCs w:val="20"/>
        </w:rPr>
      </w:pPr>
      <w:r w:rsidRPr="00990FD6">
        <w:rPr>
          <w:szCs w:val="20"/>
        </w:rPr>
        <w:t>Plano de trabalho detalhado para os serviços propostos e respectivas metodologias de execução, devendo ser complementado com desenhos, croquis ou gráficos elucidativos das fases de implantação, respeitando os prazos parcia</w:t>
      </w:r>
      <w:r w:rsidR="001D7000" w:rsidRPr="00990FD6">
        <w:rPr>
          <w:szCs w:val="20"/>
        </w:rPr>
        <w:t>l</w:t>
      </w:r>
      <w:r w:rsidRPr="00990FD6">
        <w:rPr>
          <w:szCs w:val="20"/>
        </w:rPr>
        <w:t xml:space="preserve"> e final para execução das obras. Na formulação do plano de trabalho proposto a CONTRATADA deverá considerar, necessariamente, as diretrizes, recomendações e exigências previstas no </w:t>
      </w:r>
      <w:r w:rsidR="00C50D1D" w:rsidRPr="00990FD6">
        <w:rPr>
          <w:szCs w:val="20"/>
        </w:rPr>
        <w:t xml:space="preserve">Plano de Controle Ambiental da Obra e outros </w:t>
      </w:r>
      <w:r w:rsidRPr="00990FD6">
        <w:rPr>
          <w:szCs w:val="20"/>
        </w:rPr>
        <w:t>Planos Ambientais decorrentes e o esquema organizacional da CONTRATADA para a obra.</w:t>
      </w:r>
    </w:p>
    <w:p w14:paraId="44C57859" w14:textId="77777777" w:rsidR="003247AE" w:rsidRPr="00990FD6" w:rsidRDefault="003247AE" w:rsidP="004F68B2">
      <w:pPr>
        <w:ind w:left="1418" w:hanging="567"/>
        <w:rPr>
          <w:szCs w:val="20"/>
        </w:rPr>
      </w:pPr>
    </w:p>
    <w:p w14:paraId="66A6C2C6" w14:textId="77777777" w:rsidR="001D7000" w:rsidRPr="00990FD6" w:rsidRDefault="008D74C9" w:rsidP="00FF571C">
      <w:pPr>
        <w:pStyle w:val="PargrafodaLista"/>
        <w:numPr>
          <w:ilvl w:val="0"/>
          <w:numId w:val="24"/>
        </w:numPr>
        <w:ind w:left="1985" w:hanging="567"/>
        <w:rPr>
          <w:szCs w:val="20"/>
        </w:rPr>
      </w:pPr>
      <w:r w:rsidRPr="00990FD6">
        <w:rPr>
          <w:szCs w:val="20"/>
        </w:rPr>
        <w:t>Com base no pleno conhecimento das condições locais a CONTRATADA deverá apresentar declaração de procedência dos materiais a serem utilizados, tais como: areia, brita, pedra, indicando, quando não especificado no projeto básico</w:t>
      </w:r>
      <w:r w:rsidR="000A2353" w:rsidRPr="00990FD6">
        <w:rPr>
          <w:szCs w:val="20"/>
        </w:rPr>
        <w:t xml:space="preserve"> ou executivo</w:t>
      </w:r>
      <w:r w:rsidRPr="00990FD6">
        <w:rPr>
          <w:szCs w:val="20"/>
        </w:rPr>
        <w:t>, sua localização e distância de transporte posto obra, inclusive quanto ao fornecimento de água para manutenção do canteiro.</w:t>
      </w:r>
    </w:p>
    <w:p w14:paraId="268B1AF8" w14:textId="77777777" w:rsidR="0085597C" w:rsidRPr="00990FD6" w:rsidRDefault="0085597C" w:rsidP="004F68B2">
      <w:pPr>
        <w:ind w:left="1418" w:hanging="567"/>
        <w:rPr>
          <w:szCs w:val="20"/>
        </w:rPr>
      </w:pPr>
    </w:p>
    <w:p w14:paraId="41966B4B" w14:textId="77777777" w:rsidR="00533CB8" w:rsidRPr="00990FD6" w:rsidRDefault="00533CB8" w:rsidP="004F68B2">
      <w:pPr>
        <w:pStyle w:val="PargrafodaLista"/>
        <w:numPr>
          <w:ilvl w:val="0"/>
          <w:numId w:val="16"/>
        </w:numPr>
        <w:ind w:left="1418" w:hanging="567"/>
        <w:rPr>
          <w:szCs w:val="20"/>
        </w:rPr>
      </w:pPr>
      <w:r w:rsidRPr="00990FD6">
        <w:rPr>
          <w:szCs w:val="20"/>
        </w:rPr>
        <w:t>Planejamento em meio eletrônico, no formato MS Project ou software similar, demonstrando todas as etapas previstas para a execução do objeto contratado;</w:t>
      </w:r>
    </w:p>
    <w:p w14:paraId="429EF5DC" w14:textId="77777777" w:rsidR="0012563E" w:rsidRPr="00990FD6" w:rsidRDefault="0012563E" w:rsidP="004F68B2">
      <w:pPr>
        <w:pStyle w:val="PargrafodaLista"/>
        <w:numPr>
          <w:ilvl w:val="0"/>
          <w:numId w:val="16"/>
        </w:numPr>
        <w:ind w:left="1418" w:hanging="567"/>
        <w:rPr>
          <w:szCs w:val="20"/>
        </w:rPr>
      </w:pPr>
      <w:r w:rsidRPr="00990FD6">
        <w:rPr>
          <w:szCs w:val="20"/>
        </w:rPr>
        <w:t>Cronograma físico-financeiro, detalhado e adequado ao Plano de Trabalho referido na alínea acima.</w:t>
      </w:r>
    </w:p>
    <w:p w14:paraId="674ADC0D" w14:textId="19F18A5A" w:rsidR="001D476A" w:rsidRPr="004401C2" w:rsidRDefault="001D476A" w:rsidP="004401C2">
      <w:pPr>
        <w:pStyle w:val="PargrafodaLista"/>
        <w:numPr>
          <w:ilvl w:val="0"/>
          <w:numId w:val="16"/>
        </w:numPr>
        <w:ind w:left="1418" w:hanging="567"/>
        <w:rPr>
          <w:szCs w:val="20"/>
        </w:rPr>
      </w:pPr>
      <w:r w:rsidRPr="004401C2">
        <w:rPr>
          <w:szCs w:val="20"/>
        </w:rPr>
        <w:t>Relação dos serviços especializados que serão subcontratados, considerando as condições estabelecidas neste Termo de Referência. A Contratada quando da solicitação de autorização para os serviços parciais a serem subcontratado</w:t>
      </w:r>
      <w:r w:rsidR="001D504B" w:rsidRPr="004401C2">
        <w:rPr>
          <w:szCs w:val="20"/>
        </w:rPr>
        <w:t>s</w:t>
      </w:r>
      <w:r w:rsidRPr="004401C2">
        <w:rPr>
          <w:szCs w:val="20"/>
        </w:rPr>
        <w:t xml:space="preserve"> </w:t>
      </w:r>
      <w:r w:rsidR="008347CB" w:rsidRPr="004401C2">
        <w:rPr>
          <w:szCs w:val="20"/>
        </w:rPr>
        <w:t xml:space="preserve">deverá demonstrar em sua proposta de preços os serviços e/ou fornecimentos que serão subcontratados, bem como, </w:t>
      </w:r>
      <w:r w:rsidRPr="004401C2">
        <w:rPr>
          <w:szCs w:val="20"/>
        </w:rPr>
        <w:t>comprovar a habilitação da empresa subcontratada</w:t>
      </w:r>
      <w:r w:rsidR="001D504B" w:rsidRPr="004401C2">
        <w:rPr>
          <w:szCs w:val="20"/>
        </w:rPr>
        <w:t>,</w:t>
      </w:r>
      <w:r w:rsidRPr="004401C2">
        <w:rPr>
          <w:szCs w:val="20"/>
        </w:rPr>
        <w:t xml:space="preserve"> respeitando os limites de subcontratação constante do subitem </w:t>
      </w:r>
      <w:r w:rsidR="007763F6" w:rsidRPr="004401C2">
        <w:rPr>
          <w:szCs w:val="20"/>
        </w:rPr>
        <w:fldChar w:fldCharType="begin"/>
      </w:r>
      <w:r w:rsidR="007763F6" w:rsidRPr="004401C2">
        <w:rPr>
          <w:szCs w:val="20"/>
        </w:rPr>
        <w:instrText xml:space="preserve"> REF _Ref455652949 \r \h </w:instrText>
      </w:r>
      <w:r w:rsidR="004401C2">
        <w:rPr>
          <w:szCs w:val="20"/>
        </w:rPr>
        <w:instrText xml:space="preserve"> \* MERGEFORMAT </w:instrText>
      </w:r>
      <w:r w:rsidR="007763F6" w:rsidRPr="004401C2">
        <w:rPr>
          <w:szCs w:val="20"/>
        </w:rPr>
      </w:r>
      <w:r w:rsidR="007763F6" w:rsidRPr="004401C2">
        <w:rPr>
          <w:szCs w:val="20"/>
        </w:rPr>
        <w:fldChar w:fldCharType="separate"/>
      </w:r>
      <w:r w:rsidR="008579EF">
        <w:rPr>
          <w:szCs w:val="20"/>
        </w:rPr>
        <w:t>6.3</w:t>
      </w:r>
      <w:r w:rsidR="007763F6" w:rsidRPr="004401C2">
        <w:rPr>
          <w:szCs w:val="20"/>
        </w:rPr>
        <w:fldChar w:fldCharType="end"/>
      </w:r>
      <w:r w:rsidR="008347CB" w:rsidRPr="004401C2">
        <w:rPr>
          <w:szCs w:val="20"/>
        </w:rPr>
        <w:t xml:space="preserve">. Além disso, </w:t>
      </w:r>
      <w:r w:rsidRPr="004401C2">
        <w:rPr>
          <w:szCs w:val="20"/>
        </w:rPr>
        <w:t>deverá ser apresentada a documentação descrita abaixo, que deverá ser previamente aprovada pela Fiscalização da Codevasf:</w:t>
      </w:r>
    </w:p>
    <w:p w14:paraId="3DE8C47A" w14:textId="77777777" w:rsidR="001D476A" w:rsidRPr="008F7D2D" w:rsidRDefault="001D476A" w:rsidP="00795266">
      <w:pPr>
        <w:pStyle w:val="Ttulo3"/>
        <w:numPr>
          <w:ilvl w:val="0"/>
          <w:numId w:val="0"/>
        </w:numPr>
        <w:ind w:left="1985"/>
      </w:pPr>
      <w:r>
        <w:t>e</w:t>
      </w:r>
      <w:r w:rsidRPr="008F7D2D">
        <w:t>1)</w:t>
      </w:r>
      <w:r w:rsidRPr="008F7D2D">
        <w:tab/>
        <w:t>Regularidade jurídica, fiscal e qualificação econômico-financeira deverá ser atendida conforme exigência do Edital;</w:t>
      </w:r>
    </w:p>
    <w:p w14:paraId="49CDAC3B" w14:textId="70B86B83" w:rsidR="001D476A" w:rsidRPr="00AA38CE" w:rsidRDefault="001D476A" w:rsidP="00795266">
      <w:pPr>
        <w:pStyle w:val="Ttulo3"/>
        <w:numPr>
          <w:ilvl w:val="0"/>
          <w:numId w:val="0"/>
        </w:numPr>
        <w:ind w:left="1985"/>
      </w:pPr>
      <w:r>
        <w:lastRenderedPageBreak/>
        <w:t>e</w:t>
      </w:r>
      <w:r w:rsidRPr="0075505D">
        <w:t>2</w:t>
      </w:r>
      <w:r>
        <w:t>)</w:t>
      </w:r>
      <w:r>
        <w:tab/>
      </w:r>
      <w:r w:rsidRPr="00AA38CE">
        <w:t>Registro ou inscrição da SUBCONTRATADA no Conselho de Classe Profissional, demonstrando o ramo de atividade;</w:t>
      </w:r>
    </w:p>
    <w:p w14:paraId="72553763" w14:textId="77777777" w:rsidR="001D476A" w:rsidRDefault="001D476A" w:rsidP="00795266">
      <w:pPr>
        <w:pStyle w:val="Ttulo3"/>
        <w:numPr>
          <w:ilvl w:val="0"/>
          <w:numId w:val="0"/>
        </w:numPr>
        <w:ind w:left="1985"/>
      </w:pPr>
      <w:r>
        <w:t>e</w:t>
      </w:r>
      <w:r w:rsidRPr="00AA38CE">
        <w:t>3)</w:t>
      </w:r>
      <w:r w:rsidRPr="00AA38CE">
        <w:tab/>
        <w:t xml:space="preserve">Comprovação de </w:t>
      </w:r>
      <w:r w:rsidRPr="00AA38CE">
        <w:rPr>
          <w:b/>
          <w:u w:val="single"/>
        </w:rPr>
        <w:t>capacidade técnica-operacional</w:t>
      </w:r>
      <w:r w:rsidRPr="00AA38CE">
        <w:t xml:space="preserve"> da SUBCONTRATADA, representado por certidão(ões) ou atestado(s) expedidos por pessoas jurídicas de direito público ou privado, acompanhado do CAT - Certidão de Acervo Técnico do profissional responsável à época, comprovando a execução de serviços similares àqueles que serão subcontratados, em empreendimentos de porte e complexidade similar ao objeto da licitação;</w:t>
      </w:r>
    </w:p>
    <w:p w14:paraId="05ED6B8E" w14:textId="77777777" w:rsidR="001D476A" w:rsidRPr="00AA38CE" w:rsidRDefault="001D476A" w:rsidP="00795266">
      <w:pPr>
        <w:pStyle w:val="Ttulo3"/>
        <w:numPr>
          <w:ilvl w:val="0"/>
          <w:numId w:val="0"/>
        </w:numPr>
        <w:ind w:left="1985"/>
      </w:pPr>
      <w:r>
        <w:t>e</w:t>
      </w:r>
      <w:r w:rsidRPr="00AA38CE">
        <w:t>4)</w:t>
      </w:r>
      <w:r w:rsidRPr="00AA38CE">
        <w:tab/>
        <w:t>Declaração de que entre os responsáveis técnicos ou sócios não constam funcionários, empregados ou ocupantes de cargo comissionado na Codevasf</w:t>
      </w:r>
    </w:p>
    <w:p w14:paraId="0043DF76" w14:textId="77777777" w:rsidR="001D476A" w:rsidRDefault="001D476A" w:rsidP="00795266">
      <w:pPr>
        <w:pStyle w:val="Ttulo3"/>
        <w:numPr>
          <w:ilvl w:val="0"/>
          <w:numId w:val="0"/>
        </w:numPr>
        <w:ind w:left="1985"/>
      </w:pPr>
      <w:r>
        <w:t>e</w:t>
      </w:r>
      <w:r w:rsidRPr="00AA38CE">
        <w:t>5)</w:t>
      </w:r>
      <w:r w:rsidRPr="00AA38CE">
        <w:tab/>
        <w:t>Durante a execução do CONTRATO a SUBCONTRATADA indicada pode ser substituída por empresa com capacidade equivalente ou superior, desde que aprovado previamente pela CODEVASF.</w:t>
      </w:r>
    </w:p>
    <w:p w14:paraId="46E0602C" w14:textId="77777777" w:rsidR="001D504B" w:rsidRDefault="001D504B" w:rsidP="001D504B">
      <w:pPr>
        <w:rPr>
          <w:lang w:eastAsia="pt-BR"/>
        </w:rPr>
      </w:pPr>
    </w:p>
    <w:p w14:paraId="28D65B91" w14:textId="77777777" w:rsidR="001C2E3A" w:rsidRPr="00990FD6" w:rsidRDefault="001C2E3A" w:rsidP="001D476A">
      <w:pPr>
        <w:pStyle w:val="PargrafodaLista"/>
        <w:numPr>
          <w:ilvl w:val="0"/>
          <w:numId w:val="16"/>
        </w:numPr>
        <w:ind w:left="1418" w:hanging="567"/>
        <w:rPr>
          <w:szCs w:val="20"/>
        </w:rPr>
      </w:pPr>
      <w:r w:rsidRPr="00990FD6">
        <w:rPr>
          <w:szCs w:val="20"/>
        </w:rPr>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14:paraId="42839AE6" w14:textId="77777777" w:rsidR="001C2E3A" w:rsidRPr="00990FD6" w:rsidRDefault="001C2E3A" w:rsidP="001D476A">
      <w:pPr>
        <w:pStyle w:val="PargrafodaLista"/>
        <w:numPr>
          <w:ilvl w:val="0"/>
          <w:numId w:val="16"/>
        </w:numPr>
        <w:ind w:left="1418" w:hanging="567"/>
        <w:rPr>
          <w:szCs w:val="20"/>
        </w:rPr>
      </w:pPr>
      <w:r w:rsidRPr="00990FD6">
        <w:rPr>
          <w:szCs w:val="20"/>
        </w:rPr>
        <w:t>Autorização dos órgãos competentes para escavação/desmonte de rocha com uso de explosivos, plano de fogo assinado por Engenheiro de Minas com a respectiva ART, e projeto do paiol.</w:t>
      </w:r>
    </w:p>
    <w:p w14:paraId="4DDA3F7F" w14:textId="77777777" w:rsidR="001C2E3A" w:rsidRDefault="001C2E3A" w:rsidP="001D476A">
      <w:pPr>
        <w:pStyle w:val="PargrafodaLista"/>
        <w:numPr>
          <w:ilvl w:val="0"/>
          <w:numId w:val="16"/>
        </w:numPr>
        <w:ind w:left="1418" w:hanging="567"/>
        <w:rPr>
          <w:szCs w:val="20"/>
        </w:rPr>
      </w:pPr>
      <w:r w:rsidRPr="00990FD6">
        <w:rPr>
          <w:szCs w:val="20"/>
        </w:rPr>
        <w:t>Declaração, nota fiscal ou proposta do fabricante/distribuidor comprovando preços, com garantia de fornecimento, dos principais insumos.</w:t>
      </w:r>
    </w:p>
    <w:p w14:paraId="48C2D217" w14:textId="77777777" w:rsidR="001C2E3A" w:rsidRPr="00990FD6" w:rsidRDefault="001C2E3A" w:rsidP="001C2E3A">
      <w:pPr>
        <w:rPr>
          <w:szCs w:val="20"/>
        </w:rPr>
      </w:pPr>
    </w:p>
    <w:p w14:paraId="750285DB" w14:textId="77777777" w:rsidR="00E22C3C" w:rsidRPr="00990FD6" w:rsidRDefault="00E22C3C" w:rsidP="00D172A8">
      <w:pPr>
        <w:pStyle w:val="Ttulo2"/>
        <w:tabs>
          <w:tab w:val="left" w:pos="851"/>
        </w:tabs>
        <w:ind w:left="851" w:hanging="851"/>
        <w:rPr>
          <w:szCs w:val="20"/>
        </w:rPr>
      </w:pPr>
      <w:r w:rsidRPr="00990FD6">
        <w:rPr>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7CD62A07" w14:textId="77777777" w:rsidR="00E22C3C" w:rsidRPr="00990FD6" w:rsidRDefault="00E22C3C" w:rsidP="00D172A8">
      <w:pPr>
        <w:tabs>
          <w:tab w:val="left" w:pos="851"/>
        </w:tabs>
        <w:ind w:left="851" w:hanging="851"/>
        <w:rPr>
          <w:szCs w:val="20"/>
        </w:rPr>
      </w:pPr>
    </w:p>
    <w:p w14:paraId="1C2A84F3" w14:textId="77777777" w:rsidR="00437358" w:rsidRPr="00990FD6" w:rsidRDefault="00437358" w:rsidP="00D172A8">
      <w:pPr>
        <w:pStyle w:val="Ttulo2"/>
        <w:tabs>
          <w:tab w:val="left" w:pos="851"/>
        </w:tabs>
        <w:ind w:left="851" w:hanging="851"/>
        <w:rPr>
          <w:szCs w:val="20"/>
        </w:rPr>
      </w:pPr>
      <w:r w:rsidRPr="00990FD6">
        <w:rPr>
          <w:szCs w:val="20"/>
        </w:rPr>
        <w:t>Manter em local visível no canteiro de obras cópia da Licença Ambiental, se houver, caso contrário, cópia da legislação de dispensa do referido documento.</w:t>
      </w:r>
    </w:p>
    <w:p w14:paraId="263B29BB" w14:textId="77777777" w:rsidR="00437358" w:rsidRPr="00990FD6" w:rsidRDefault="00437358" w:rsidP="00D172A8">
      <w:pPr>
        <w:tabs>
          <w:tab w:val="left" w:pos="851"/>
        </w:tabs>
        <w:ind w:left="851" w:hanging="851"/>
        <w:rPr>
          <w:szCs w:val="20"/>
        </w:rPr>
      </w:pPr>
    </w:p>
    <w:p w14:paraId="46BCC167" w14:textId="77777777" w:rsidR="0012563E" w:rsidRPr="00990FD6" w:rsidRDefault="0012563E" w:rsidP="00D172A8">
      <w:pPr>
        <w:pStyle w:val="Ttulo2"/>
        <w:tabs>
          <w:tab w:val="left" w:pos="851"/>
        </w:tabs>
        <w:ind w:left="851" w:hanging="851"/>
        <w:rPr>
          <w:szCs w:val="20"/>
        </w:rPr>
      </w:pPr>
      <w:r w:rsidRPr="00990FD6">
        <w:rPr>
          <w:szCs w:val="20"/>
        </w:rPr>
        <w:t>Atendimento às condicionantes ambientais necessárias à obtenção das Licenças do Empreendimento, emitidas pelo órgão competente,</w:t>
      </w:r>
      <w:r w:rsidR="001C2E3A" w:rsidRPr="00990FD6">
        <w:rPr>
          <w:szCs w:val="20"/>
        </w:rPr>
        <w:t xml:space="preserve"> relativas à execução das obras.</w:t>
      </w:r>
    </w:p>
    <w:p w14:paraId="5254576C" w14:textId="77777777" w:rsidR="0012563E" w:rsidRPr="00990FD6" w:rsidRDefault="0012563E" w:rsidP="00D172A8">
      <w:pPr>
        <w:pStyle w:val="Ttulo2"/>
        <w:numPr>
          <w:ilvl w:val="0"/>
          <w:numId w:val="0"/>
        </w:numPr>
        <w:tabs>
          <w:tab w:val="left" w:pos="851"/>
        </w:tabs>
        <w:ind w:left="851" w:hanging="851"/>
        <w:rPr>
          <w:szCs w:val="20"/>
        </w:rPr>
      </w:pPr>
    </w:p>
    <w:p w14:paraId="08AA9D42" w14:textId="77777777" w:rsidR="00F778FE" w:rsidRPr="00990FD6" w:rsidRDefault="00F778FE" w:rsidP="00795266">
      <w:pPr>
        <w:pStyle w:val="Ttulo3"/>
      </w:pPr>
      <w:r w:rsidRPr="00990FD6">
        <w:t>Ao final dos serviços as instalações do canteiro de obra deverão ser demolidas e as áreas devidamente recuperadas, conforme as recomendações básicas para proteção ambiental.</w:t>
      </w:r>
    </w:p>
    <w:p w14:paraId="145FAA59" w14:textId="77777777" w:rsidR="00F778FE" w:rsidRPr="00990FD6" w:rsidRDefault="00F778FE" w:rsidP="00D172A8">
      <w:pPr>
        <w:tabs>
          <w:tab w:val="left" w:pos="851"/>
        </w:tabs>
        <w:ind w:left="851" w:hanging="851"/>
        <w:rPr>
          <w:szCs w:val="20"/>
        </w:rPr>
      </w:pPr>
    </w:p>
    <w:p w14:paraId="3516C2BE" w14:textId="77777777" w:rsidR="00F778FE" w:rsidRPr="00990FD6" w:rsidRDefault="00F778FE" w:rsidP="00795266">
      <w:pPr>
        <w:pStyle w:val="Ttulo3"/>
      </w:pPr>
      <w:r w:rsidRPr="00990FD6">
        <w:t>Realizar e executar o Plano de Recuperação Ambiental de Áreas Degradadas (PRAD) das áreas onde forem realizadas intervenções em função da obra.</w:t>
      </w:r>
    </w:p>
    <w:p w14:paraId="4539C585" w14:textId="77777777" w:rsidR="00F778FE" w:rsidRPr="00990FD6" w:rsidRDefault="00F778FE" w:rsidP="00D172A8">
      <w:pPr>
        <w:tabs>
          <w:tab w:val="left" w:pos="851"/>
        </w:tabs>
        <w:ind w:left="851" w:hanging="851"/>
        <w:rPr>
          <w:szCs w:val="20"/>
        </w:rPr>
      </w:pPr>
    </w:p>
    <w:p w14:paraId="4F64061C" w14:textId="0FCAE128" w:rsidR="0012563E" w:rsidRPr="00E80311" w:rsidRDefault="0012563E" w:rsidP="00E80311">
      <w:pPr>
        <w:pStyle w:val="Ttulo2"/>
        <w:tabs>
          <w:tab w:val="left" w:pos="851"/>
        </w:tabs>
        <w:ind w:left="851" w:hanging="851"/>
        <w:rPr>
          <w:szCs w:val="20"/>
        </w:rPr>
      </w:pPr>
      <w:r w:rsidRPr="00990FD6">
        <w:rPr>
          <w:szCs w:val="20"/>
        </w:rPr>
        <w:t>Apresentar-se sempre que solicitada, através do seu Responsável Técnico e</w:t>
      </w:r>
      <w:r w:rsidR="006322CF" w:rsidRPr="00990FD6">
        <w:rPr>
          <w:szCs w:val="20"/>
        </w:rPr>
        <w:t>/ou</w:t>
      </w:r>
      <w:r w:rsidRPr="00990FD6">
        <w:rPr>
          <w:szCs w:val="20"/>
        </w:rPr>
        <w:t xml:space="preserve"> Coordenador dos trabalhos, nos escritórios da CONTRATANTE em Brasília</w:t>
      </w:r>
      <w:r w:rsidR="00932B20" w:rsidRPr="00990FD6">
        <w:rPr>
          <w:szCs w:val="20"/>
        </w:rPr>
        <w:t>/</w:t>
      </w:r>
      <w:r w:rsidRPr="00990FD6">
        <w:rPr>
          <w:szCs w:val="20"/>
        </w:rPr>
        <w:t>DF ou Superintendência</w:t>
      </w:r>
      <w:r w:rsidR="00932B20" w:rsidRPr="00990FD6">
        <w:rPr>
          <w:szCs w:val="20"/>
        </w:rPr>
        <w:t>s</w:t>
      </w:r>
      <w:r w:rsidRPr="00990FD6">
        <w:rPr>
          <w:szCs w:val="20"/>
        </w:rPr>
        <w:t xml:space="preserve"> Regiona</w:t>
      </w:r>
      <w:r w:rsidR="00932B20" w:rsidRPr="00990FD6">
        <w:rPr>
          <w:szCs w:val="20"/>
        </w:rPr>
        <w:t>is</w:t>
      </w:r>
      <w:r w:rsidRPr="00990FD6">
        <w:rPr>
          <w:szCs w:val="20"/>
        </w:rPr>
        <w:t>.</w:t>
      </w:r>
    </w:p>
    <w:p w14:paraId="0A614CC6" w14:textId="77777777" w:rsidR="00FF6338" w:rsidRPr="00990FD6" w:rsidRDefault="00FF6338" w:rsidP="00D172A8">
      <w:pPr>
        <w:tabs>
          <w:tab w:val="left" w:pos="851"/>
        </w:tabs>
        <w:ind w:left="851" w:hanging="851"/>
        <w:rPr>
          <w:szCs w:val="20"/>
        </w:rPr>
      </w:pPr>
    </w:p>
    <w:p w14:paraId="64841B39" w14:textId="77777777" w:rsidR="00FF6338" w:rsidRPr="00990FD6" w:rsidRDefault="00FF6338" w:rsidP="00D172A8">
      <w:pPr>
        <w:pStyle w:val="Ttulo2"/>
        <w:tabs>
          <w:tab w:val="left" w:pos="851"/>
        </w:tabs>
        <w:ind w:left="851" w:hanging="851"/>
        <w:rPr>
          <w:szCs w:val="20"/>
        </w:rPr>
      </w:pPr>
      <w:r w:rsidRPr="00990FD6">
        <w:rPr>
          <w:szCs w:val="20"/>
        </w:rPr>
        <w:t xml:space="preserve">Submeter à aprovação da fiscalização os protótipos ou amostras dos materiais e equipamentos a serem aplicados nas </w:t>
      </w:r>
      <w:r w:rsidR="00FF36C1" w:rsidRPr="00990FD6">
        <w:rPr>
          <w:szCs w:val="20"/>
        </w:rPr>
        <w:t>obras e serviços de engenharia</w:t>
      </w:r>
      <w:r w:rsidRPr="00990FD6">
        <w:rPr>
          <w:szCs w:val="20"/>
        </w:rPr>
        <w:t xml:space="preserve"> objeto do contrato, inclusive os traços dos concretos a serem utilizados.</w:t>
      </w:r>
    </w:p>
    <w:p w14:paraId="3B154E12" w14:textId="77777777" w:rsidR="00FF6338" w:rsidRPr="00990FD6" w:rsidRDefault="00FF6338" w:rsidP="00D172A8">
      <w:pPr>
        <w:tabs>
          <w:tab w:val="left" w:pos="851"/>
        </w:tabs>
        <w:ind w:left="851" w:hanging="851"/>
        <w:rPr>
          <w:szCs w:val="20"/>
        </w:rPr>
      </w:pPr>
    </w:p>
    <w:p w14:paraId="3B60E5C0" w14:textId="77777777" w:rsidR="00FF6338" w:rsidRPr="00990FD6" w:rsidRDefault="00FF6338" w:rsidP="00D172A8">
      <w:pPr>
        <w:pStyle w:val="Ttulo2"/>
        <w:tabs>
          <w:tab w:val="left" w:pos="851"/>
        </w:tabs>
        <w:ind w:left="851" w:hanging="851"/>
        <w:rPr>
          <w:szCs w:val="20"/>
        </w:rPr>
      </w:pPr>
      <w:r w:rsidRPr="00990FD6">
        <w:rPr>
          <w:szCs w:val="20"/>
        </w:rPr>
        <w:t>Salvo disposições em contrário que constem do termo de contrato, os ensaios, testes</w:t>
      </w:r>
      <w:r w:rsidR="00C66069" w:rsidRPr="00990FD6">
        <w:rPr>
          <w:szCs w:val="20"/>
        </w:rPr>
        <w:t>,</w:t>
      </w:r>
      <w:r w:rsidRPr="00990FD6">
        <w:rPr>
          <w:szCs w:val="20"/>
        </w:rPr>
        <w:t xml:space="preserve"> exames e provas exigidos por normas técnicas oficiais para a boa execução do objeto correrão por conta da </w:t>
      </w:r>
      <w:r w:rsidR="00E80740" w:rsidRPr="00990FD6">
        <w:rPr>
          <w:szCs w:val="20"/>
        </w:rPr>
        <w:t>CONTRATADA</w:t>
      </w:r>
      <w:r w:rsidRPr="00990FD6">
        <w:rPr>
          <w:szCs w:val="20"/>
        </w:rPr>
        <w:t xml:space="preserve"> e, para garantir a qualidade da obra, deverão ser realizados em laboratórios aprovados pela fiscalização.</w:t>
      </w:r>
    </w:p>
    <w:p w14:paraId="0F5ACF18" w14:textId="77777777" w:rsidR="00FF6338" w:rsidRPr="00990FD6" w:rsidRDefault="00FF6338" w:rsidP="00D172A8">
      <w:pPr>
        <w:tabs>
          <w:tab w:val="left" w:pos="851"/>
        </w:tabs>
        <w:ind w:left="851" w:hanging="851"/>
        <w:rPr>
          <w:szCs w:val="20"/>
        </w:rPr>
      </w:pPr>
    </w:p>
    <w:p w14:paraId="5468027E" w14:textId="77777777" w:rsidR="00FF6338" w:rsidRPr="00990FD6" w:rsidRDefault="00FF6338" w:rsidP="00D172A8">
      <w:pPr>
        <w:pStyle w:val="Ttulo2"/>
        <w:tabs>
          <w:tab w:val="left" w:pos="851"/>
        </w:tabs>
        <w:ind w:left="851" w:hanging="851"/>
        <w:rPr>
          <w:szCs w:val="20"/>
        </w:rPr>
      </w:pPr>
      <w:r w:rsidRPr="00990FD6">
        <w:rPr>
          <w:szCs w:val="20"/>
        </w:rPr>
        <w:t>Assumir a inteira responsabilidade pelo transporte interno e externo do pessoal e dos insumos até o loc</w:t>
      </w:r>
      <w:r w:rsidR="008C043A" w:rsidRPr="00990FD6">
        <w:rPr>
          <w:szCs w:val="20"/>
        </w:rPr>
        <w:t>al dos serviços e fornecimentos.</w:t>
      </w:r>
    </w:p>
    <w:p w14:paraId="35348799" w14:textId="77777777" w:rsidR="008C043A" w:rsidRPr="00990FD6" w:rsidRDefault="008C043A" w:rsidP="00D172A8">
      <w:pPr>
        <w:tabs>
          <w:tab w:val="left" w:pos="851"/>
        </w:tabs>
        <w:ind w:left="851" w:hanging="851"/>
        <w:rPr>
          <w:szCs w:val="20"/>
        </w:rPr>
      </w:pPr>
    </w:p>
    <w:p w14:paraId="3B42BAAB" w14:textId="77777777" w:rsidR="00FF6338" w:rsidRPr="00990FD6" w:rsidRDefault="00FF6338" w:rsidP="00D172A8">
      <w:pPr>
        <w:pStyle w:val="Ttulo2"/>
        <w:tabs>
          <w:tab w:val="left" w:pos="851"/>
        </w:tabs>
        <w:ind w:left="851" w:hanging="851"/>
        <w:rPr>
          <w:szCs w:val="20"/>
        </w:rPr>
      </w:pPr>
      <w:r w:rsidRPr="00990FD6">
        <w:rPr>
          <w:szCs w:val="20"/>
        </w:rPr>
        <w:t xml:space="preserve">Utilização de pessoal experiente, bem como de equipamentos, ferramentas e instrumentos adequados para a boa execução das </w:t>
      </w:r>
      <w:r w:rsidR="00FF36C1" w:rsidRPr="00990FD6">
        <w:rPr>
          <w:szCs w:val="20"/>
        </w:rPr>
        <w:t>obras e serviços de engenharia</w:t>
      </w:r>
      <w:r w:rsidR="008C043A" w:rsidRPr="00990FD6">
        <w:rPr>
          <w:szCs w:val="20"/>
        </w:rPr>
        <w:t>.</w:t>
      </w:r>
    </w:p>
    <w:p w14:paraId="0A0013E8" w14:textId="77777777" w:rsidR="008C043A" w:rsidRPr="00990FD6" w:rsidRDefault="008C043A" w:rsidP="00D172A8">
      <w:pPr>
        <w:tabs>
          <w:tab w:val="left" w:pos="851"/>
        </w:tabs>
        <w:ind w:left="851" w:hanging="851"/>
        <w:rPr>
          <w:szCs w:val="20"/>
        </w:rPr>
      </w:pPr>
    </w:p>
    <w:p w14:paraId="40086055" w14:textId="77777777" w:rsidR="00FF6338" w:rsidRPr="00990FD6" w:rsidRDefault="00FF6338" w:rsidP="00D172A8">
      <w:pPr>
        <w:pStyle w:val="Ttulo2"/>
        <w:tabs>
          <w:tab w:val="left" w:pos="851"/>
        </w:tabs>
        <w:ind w:left="851" w:hanging="851"/>
        <w:rPr>
          <w:szCs w:val="20"/>
        </w:rPr>
      </w:pPr>
      <w:r w:rsidRPr="00990FD6">
        <w:rPr>
          <w:szCs w:val="20"/>
        </w:rPr>
        <w:t>Responsabilizar-se por todos e quaisquer danos causados às estruturas, construções, instalações elétricas, cercas, equipamentos, etc.</w:t>
      </w:r>
      <w:r w:rsidR="00747C19" w:rsidRPr="00990FD6">
        <w:rPr>
          <w:szCs w:val="20"/>
        </w:rPr>
        <w:t>, existentes no local ou decorrentes da execução do objeto desta licitação, bem como pelos danos</w:t>
      </w:r>
      <w:r w:rsidR="00D76F86" w:rsidRPr="00990FD6">
        <w:rPr>
          <w:szCs w:val="20"/>
        </w:rPr>
        <w:t xml:space="preserve"> </w:t>
      </w:r>
      <w:r w:rsidRPr="00990FD6">
        <w:rPr>
          <w:szCs w:val="20"/>
        </w:rPr>
        <w:t xml:space="preserve">que vier </w:t>
      </w:r>
      <w:r w:rsidR="00747C19" w:rsidRPr="00990FD6">
        <w:rPr>
          <w:szCs w:val="20"/>
        </w:rPr>
        <w:t xml:space="preserve">causar à </w:t>
      </w:r>
      <w:r w:rsidR="00CF5060" w:rsidRPr="00990FD6">
        <w:rPr>
          <w:szCs w:val="20"/>
        </w:rPr>
        <w:t>Codevasf</w:t>
      </w:r>
      <w:r w:rsidR="00747C19" w:rsidRPr="00990FD6">
        <w:rPr>
          <w:szCs w:val="20"/>
        </w:rPr>
        <w:t xml:space="preserve"> e a terceiros</w:t>
      </w:r>
      <w:r w:rsidR="008C043A" w:rsidRPr="00990FD6">
        <w:rPr>
          <w:szCs w:val="20"/>
        </w:rPr>
        <w:t>.</w:t>
      </w:r>
    </w:p>
    <w:p w14:paraId="1C64676F" w14:textId="77777777" w:rsidR="00FF6338" w:rsidRPr="00990FD6" w:rsidRDefault="00FF6338" w:rsidP="00D172A8">
      <w:pPr>
        <w:tabs>
          <w:tab w:val="left" w:pos="851"/>
        </w:tabs>
        <w:ind w:left="851" w:hanging="851"/>
        <w:rPr>
          <w:szCs w:val="20"/>
        </w:rPr>
      </w:pPr>
    </w:p>
    <w:p w14:paraId="52E0DCE6" w14:textId="77777777" w:rsidR="00FF6338" w:rsidRPr="00990FD6" w:rsidRDefault="00FF6338" w:rsidP="00D172A8">
      <w:pPr>
        <w:pStyle w:val="Ttulo2"/>
        <w:tabs>
          <w:tab w:val="left" w:pos="851"/>
        </w:tabs>
        <w:ind w:left="851" w:hanging="851"/>
        <w:rPr>
          <w:szCs w:val="20"/>
        </w:rPr>
      </w:pPr>
      <w:r w:rsidRPr="00990FD6">
        <w:rPr>
          <w:szCs w:val="20"/>
        </w:rPr>
        <w:t xml:space="preserve">Exercer a vigilância e proteção de todos os materiais e equipamentos no local </w:t>
      </w:r>
      <w:r w:rsidR="00747C19" w:rsidRPr="00990FD6">
        <w:rPr>
          <w:szCs w:val="20"/>
        </w:rPr>
        <w:t>das</w:t>
      </w:r>
      <w:r w:rsidR="00D76F86" w:rsidRPr="00990FD6">
        <w:rPr>
          <w:szCs w:val="20"/>
        </w:rPr>
        <w:t xml:space="preserve"> </w:t>
      </w:r>
      <w:r w:rsidR="00FF36C1" w:rsidRPr="00990FD6">
        <w:rPr>
          <w:szCs w:val="20"/>
        </w:rPr>
        <w:t>obras</w:t>
      </w:r>
      <w:r w:rsidR="00747C19" w:rsidRPr="00990FD6">
        <w:rPr>
          <w:szCs w:val="20"/>
        </w:rPr>
        <w:t>,</w:t>
      </w:r>
      <w:r w:rsidRPr="00990FD6">
        <w:rPr>
          <w:szCs w:val="20"/>
        </w:rPr>
        <w:t xml:space="preserve"> inclusive dos barracões e instalações.</w:t>
      </w:r>
    </w:p>
    <w:p w14:paraId="178739A6" w14:textId="77777777" w:rsidR="008C043A" w:rsidRPr="00990FD6" w:rsidRDefault="008C043A" w:rsidP="00D172A8">
      <w:pPr>
        <w:tabs>
          <w:tab w:val="left" w:pos="851"/>
        </w:tabs>
        <w:ind w:left="851" w:hanging="851"/>
        <w:rPr>
          <w:szCs w:val="20"/>
        </w:rPr>
      </w:pPr>
    </w:p>
    <w:p w14:paraId="39BB63D5" w14:textId="77777777" w:rsidR="008C043A" w:rsidRPr="00990FD6" w:rsidRDefault="00FF6338" w:rsidP="00D172A8">
      <w:pPr>
        <w:pStyle w:val="Ttulo2"/>
        <w:tabs>
          <w:tab w:val="left" w:pos="851"/>
        </w:tabs>
        <w:ind w:left="851" w:hanging="851"/>
        <w:rPr>
          <w:szCs w:val="20"/>
        </w:rPr>
      </w:pPr>
      <w:r w:rsidRPr="00990FD6">
        <w:rPr>
          <w:szCs w:val="20"/>
        </w:rPr>
        <w:t xml:space="preserve">Colocar tantas frentes de serviços quantos forem necessários (mediante anuência prévia da fiscalização), para possibilitar a perfeita execução das </w:t>
      </w:r>
      <w:r w:rsidR="00BE0396" w:rsidRPr="00990FD6">
        <w:rPr>
          <w:szCs w:val="20"/>
        </w:rPr>
        <w:t>obras e serviços de engenharia</w:t>
      </w:r>
      <w:r w:rsidR="008C043A" w:rsidRPr="00990FD6">
        <w:rPr>
          <w:szCs w:val="20"/>
        </w:rPr>
        <w:t xml:space="preserve"> dentro do prazo contratual.</w:t>
      </w:r>
    </w:p>
    <w:p w14:paraId="64F1A3A4" w14:textId="77777777" w:rsidR="008C043A" w:rsidRPr="00990FD6" w:rsidRDefault="008C043A" w:rsidP="00D172A8">
      <w:pPr>
        <w:tabs>
          <w:tab w:val="left" w:pos="851"/>
        </w:tabs>
        <w:ind w:left="851" w:hanging="851"/>
        <w:rPr>
          <w:szCs w:val="20"/>
        </w:rPr>
      </w:pPr>
    </w:p>
    <w:p w14:paraId="251FAC70" w14:textId="77777777" w:rsidR="00FF6338" w:rsidRPr="00990FD6" w:rsidRDefault="00FF6338" w:rsidP="00D172A8">
      <w:pPr>
        <w:pStyle w:val="Ttulo2"/>
        <w:tabs>
          <w:tab w:val="left" w:pos="851"/>
        </w:tabs>
        <w:ind w:left="851" w:hanging="851"/>
        <w:rPr>
          <w:szCs w:val="20"/>
        </w:rPr>
      </w:pPr>
      <w:r w:rsidRPr="00990FD6">
        <w:rPr>
          <w:szCs w:val="20"/>
        </w:rPr>
        <w:t xml:space="preserve">Responsabilizar-se pelo fornecimento de toda a mão-de-obra, sem qualquer vinculação empregatícia com a </w:t>
      </w:r>
      <w:r w:rsidR="00CF5060" w:rsidRPr="00990FD6">
        <w:rPr>
          <w:szCs w:val="20"/>
        </w:rPr>
        <w:t>Codevasf</w:t>
      </w:r>
      <w:r w:rsidRPr="00990FD6">
        <w:rPr>
          <w:szCs w:val="20"/>
        </w:rPr>
        <w:t xml:space="preserve">, bem como todo o material necessário à execução </w:t>
      </w:r>
      <w:r w:rsidR="008C043A" w:rsidRPr="00990FD6">
        <w:rPr>
          <w:szCs w:val="20"/>
        </w:rPr>
        <w:t>dos serviços objeto do contrato.</w:t>
      </w:r>
    </w:p>
    <w:p w14:paraId="4B2700B4" w14:textId="77777777" w:rsidR="008C043A" w:rsidRPr="00990FD6" w:rsidRDefault="008C043A" w:rsidP="00D172A8">
      <w:pPr>
        <w:tabs>
          <w:tab w:val="left" w:pos="851"/>
        </w:tabs>
        <w:ind w:left="851" w:hanging="851"/>
        <w:rPr>
          <w:szCs w:val="20"/>
        </w:rPr>
      </w:pPr>
    </w:p>
    <w:p w14:paraId="3252E630" w14:textId="77777777" w:rsidR="00FF6338" w:rsidRPr="00990FD6" w:rsidRDefault="00FF6338" w:rsidP="00D172A8">
      <w:pPr>
        <w:pStyle w:val="Ttulo2"/>
        <w:tabs>
          <w:tab w:val="left" w:pos="851"/>
        </w:tabs>
        <w:ind w:left="851" w:hanging="851"/>
        <w:rPr>
          <w:szCs w:val="20"/>
        </w:rPr>
      </w:pPr>
      <w:r w:rsidRPr="00990FD6">
        <w:rPr>
          <w:szCs w:val="20"/>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w:t>
      </w:r>
      <w:r w:rsidR="008C043A" w:rsidRPr="00990FD6">
        <w:rPr>
          <w:szCs w:val="20"/>
        </w:rPr>
        <w:t>e execução das obras e serviços</w:t>
      </w:r>
      <w:r w:rsidR="00BE0396" w:rsidRPr="00990FD6">
        <w:rPr>
          <w:szCs w:val="20"/>
        </w:rPr>
        <w:t xml:space="preserve"> de engenharia</w:t>
      </w:r>
      <w:r w:rsidR="008C043A" w:rsidRPr="00990FD6">
        <w:rPr>
          <w:szCs w:val="20"/>
        </w:rPr>
        <w:t>.</w:t>
      </w:r>
    </w:p>
    <w:p w14:paraId="31558F63" w14:textId="77777777" w:rsidR="008C043A" w:rsidRPr="00990FD6" w:rsidRDefault="008C043A" w:rsidP="00D172A8">
      <w:pPr>
        <w:tabs>
          <w:tab w:val="left" w:pos="851"/>
        </w:tabs>
        <w:ind w:left="851" w:hanging="851"/>
        <w:rPr>
          <w:szCs w:val="20"/>
        </w:rPr>
      </w:pPr>
    </w:p>
    <w:p w14:paraId="3A6A9B89" w14:textId="77777777" w:rsidR="00FF6338" w:rsidRPr="00990FD6" w:rsidRDefault="00FF6338" w:rsidP="00D172A8">
      <w:pPr>
        <w:pStyle w:val="Ttulo2"/>
        <w:tabs>
          <w:tab w:val="left" w:pos="851"/>
        </w:tabs>
        <w:ind w:left="851" w:hanging="851"/>
        <w:rPr>
          <w:szCs w:val="20"/>
        </w:rPr>
      </w:pPr>
      <w:r w:rsidRPr="00990FD6">
        <w:rPr>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990FD6">
        <w:rPr>
          <w:szCs w:val="20"/>
        </w:rPr>
        <w:t xml:space="preserve">orrerão por conta da </w:t>
      </w:r>
      <w:r w:rsidR="00E80740" w:rsidRPr="00990FD6">
        <w:rPr>
          <w:szCs w:val="20"/>
        </w:rPr>
        <w:t>CONTRATADA</w:t>
      </w:r>
      <w:r w:rsidR="008C043A" w:rsidRPr="00990FD6">
        <w:rPr>
          <w:szCs w:val="20"/>
        </w:rPr>
        <w:t>.</w:t>
      </w:r>
    </w:p>
    <w:p w14:paraId="26DDB70E" w14:textId="77777777" w:rsidR="008C043A" w:rsidRPr="00990FD6" w:rsidRDefault="008C043A" w:rsidP="00D172A8">
      <w:pPr>
        <w:tabs>
          <w:tab w:val="left" w:pos="851"/>
        </w:tabs>
        <w:ind w:left="851" w:hanging="851"/>
        <w:rPr>
          <w:szCs w:val="20"/>
        </w:rPr>
      </w:pPr>
    </w:p>
    <w:p w14:paraId="22C45739"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2762C6" w:rsidRPr="00990FD6">
        <w:rPr>
          <w:szCs w:val="20"/>
        </w:rPr>
        <w:t>CONTRATADA</w:t>
      </w:r>
      <w:r w:rsidRPr="00990FD6">
        <w:rPr>
          <w:szCs w:val="20"/>
        </w:rPr>
        <w:t xml:space="preserve"> deverá manter um Preposto, aceito pela </w:t>
      </w:r>
      <w:r w:rsidR="00CF5060" w:rsidRPr="00990FD6">
        <w:rPr>
          <w:szCs w:val="20"/>
        </w:rPr>
        <w:t>Codevasf</w:t>
      </w:r>
      <w:r w:rsidRPr="00990FD6">
        <w:rPr>
          <w:szCs w:val="20"/>
        </w:rPr>
        <w:t>, no local do serviço, para representá-la na execução do objeto contr</w:t>
      </w:r>
      <w:r w:rsidR="008C043A" w:rsidRPr="00990FD6">
        <w:rPr>
          <w:szCs w:val="20"/>
        </w:rPr>
        <w:t>atado.</w:t>
      </w:r>
    </w:p>
    <w:p w14:paraId="6152F5F4" w14:textId="77777777" w:rsidR="008C043A" w:rsidRPr="00990FD6" w:rsidRDefault="008C043A" w:rsidP="00D172A8">
      <w:pPr>
        <w:tabs>
          <w:tab w:val="left" w:pos="851"/>
        </w:tabs>
        <w:ind w:left="851" w:hanging="851"/>
        <w:rPr>
          <w:szCs w:val="20"/>
        </w:rPr>
      </w:pPr>
    </w:p>
    <w:p w14:paraId="46B28016"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deve assegurar e facilitar o acesso da Fiscalização, aos serviços e a todos os elementos que forem necessár</w:t>
      </w:r>
      <w:r w:rsidR="008C043A" w:rsidRPr="00990FD6">
        <w:rPr>
          <w:szCs w:val="20"/>
        </w:rPr>
        <w:t>ios ao desempenho de sua missão.</w:t>
      </w:r>
    </w:p>
    <w:p w14:paraId="48E89BCA" w14:textId="77777777" w:rsidR="008C043A" w:rsidRPr="00990FD6" w:rsidRDefault="008C043A" w:rsidP="00D172A8">
      <w:pPr>
        <w:tabs>
          <w:tab w:val="left" w:pos="851"/>
        </w:tabs>
        <w:ind w:left="851" w:hanging="851"/>
        <w:rPr>
          <w:szCs w:val="20"/>
        </w:rPr>
      </w:pPr>
    </w:p>
    <w:p w14:paraId="1EAD7F62" w14:textId="77777777" w:rsidR="00FF6338" w:rsidRPr="00990FD6" w:rsidRDefault="00FF6338" w:rsidP="00D172A8">
      <w:pPr>
        <w:pStyle w:val="Ttulo2"/>
        <w:tabs>
          <w:tab w:val="left" w:pos="851"/>
        </w:tabs>
        <w:ind w:left="851" w:hanging="851"/>
        <w:rPr>
          <w:szCs w:val="20"/>
        </w:rPr>
      </w:pPr>
      <w:r w:rsidRPr="00990FD6">
        <w:rPr>
          <w:szCs w:val="20"/>
        </w:rPr>
        <w:t>Responsabilizar-se, desde o início dos serviços até o encerramento do contrato, pelo pagamento integral das despesas do canteiro referentes a água, energia, telefone, taxas, impostos e quaisquer outros tri</w:t>
      </w:r>
      <w:r w:rsidR="008C043A" w:rsidRPr="00990FD6">
        <w:rPr>
          <w:szCs w:val="20"/>
        </w:rPr>
        <w:t>butos que venham a ser cobrados.</w:t>
      </w:r>
    </w:p>
    <w:p w14:paraId="00FC94C4" w14:textId="77777777" w:rsidR="008C043A" w:rsidRPr="00990FD6" w:rsidRDefault="008C043A" w:rsidP="00D172A8">
      <w:pPr>
        <w:tabs>
          <w:tab w:val="left" w:pos="851"/>
        </w:tabs>
        <w:ind w:left="851" w:hanging="851"/>
        <w:rPr>
          <w:szCs w:val="20"/>
        </w:rPr>
      </w:pPr>
    </w:p>
    <w:p w14:paraId="74E3E596" w14:textId="77777777" w:rsidR="00FF6338" w:rsidRPr="00990FD6" w:rsidRDefault="00FF6338" w:rsidP="00D172A8">
      <w:pPr>
        <w:pStyle w:val="Ttulo2"/>
        <w:tabs>
          <w:tab w:val="left" w:pos="851"/>
        </w:tabs>
        <w:ind w:left="851" w:hanging="851"/>
        <w:rPr>
          <w:szCs w:val="20"/>
        </w:rPr>
      </w:pPr>
      <w:r w:rsidRPr="00990FD6">
        <w:rPr>
          <w:szCs w:val="20"/>
        </w:rPr>
        <w:t xml:space="preserve">No momento da desmobilização, para liberação da </w:t>
      </w:r>
      <w:r w:rsidR="002C4BE5" w:rsidRPr="00990FD6">
        <w:rPr>
          <w:szCs w:val="20"/>
        </w:rPr>
        <w:t>última</w:t>
      </w:r>
      <w:r w:rsidRPr="00990FD6">
        <w:rPr>
          <w:szCs w:val="20"/>
        </w:rPr>
        <w:t xml:space="preserve"> fatura, faz-se necessária a apresentação da certidão de quitação de débitos, referente às despesas com água, energia, telefone, taxas, impostos e quaisquer outros tri</w:t>
      </w:r>
      <w:r w:rsidR="008C043A" w:rsidRPr="00990FD6">
        <w:rPr>
          <w:szCs w:val="20"/>
        </w:rPr>
        <w:t>butos que venham a ser cobrados.</w:t>
      </w:r>
    </w:p>
    <w:p w14:paraId="65EBA925" w14:textId="77777777" w:rsidR="008C043A" w:rsidRPr="00990FD6" w:rsidRDefault="008C043A" w:rsidP="00D172A8">
      <w:pPr>
        <w:tabs>
          <w:tab w:val="left" w:pos="851"/>
        </w:tabs>
        <w:ind w:left="851" w:hanging="851"/>
        <w:rPr>
          <w:szCs w:val="20"/>
        </w:rPr>
      </w:pPr>
    </w:p>
    <w:p w14:paraId="1CC4ED59" w14:textId="77777777" w:rsidR="00FF6338" w:rsidRPr="00990FD6" w:rsidRDefault="00FF6338" w:rsidP="00D172A8">
      <w:pPr>
        <w:pStyle w:val="Ttulo2"/>
        <w:tabs>
          <w:tab w:val="left" w:pos="851"/>
        </w:tabs>
        <w:ind w:left="851" w:hanging="851"/>
        <w:rPr>
          <w:szCs w:val="20"/>
        </w:rPr>
      </w:pPr>
      <w:r w:rsidRPr="00990FD6">
        <w:rPr>
          <w:szCs w:val="20"/>
        </w:rP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CF5060" w:rsidRPr="00990FD6">
        <w:rPr>
          <w:szCs w:val="20"/>
        </w:rPr>
        <w:t>Codevasf</w:t>
      </w:r>
      <w:r w:rsidRPr="00990FD6">
        <w:rPr>
          <w:szCs w:val="20"/>
        </w:rPr>
        <w:t>.</w:t>
      </w:r>
    </w:p>
    <w:p w14:paraId="49D2414E" w14:textId="77777777" w:rsidR="00FF6338" w:rsidRPr="00990FD6" w:rsidRDefault="00FF6338" w:rsidP="00D172A8">
      <w:pPr>
        <w:tabs>
          <w:tab w:val="left" w:pos="851"/>
        </w:tabs>
        <w:ind w:left="851" w:hanging="851"/>
        <w:rPr>
          <w:szCs w:val="20"/>
        </w:rPr>
      </w:pPr>
    </w:p>
    <w:p w14:paraId="22201C3D" w14:textId="77777777" w:rsidR="00FF6338" w:rsidRPr="00990FD6" w:rsidRDefault="00FF6338" w:rsidP="00D172A8">
      <w:pPr>
        <w:pStyle w:val="Ttulo2"/>
        <w:tabs>
          <w:tab w:val="left" w:pos="851"/>
        </w:tabs>
        <w:ind w:left="851" w:hanging="851"/>
        <w:rPr>
          <w:szCs w:val="20"/>
        </w:rPr>
      </w:pPr>
      <w:r w:rsidRPr="00990FD6">
        <w:rPr>
          <w:szCs w:val="20"/>
        </w:rPr>
        <w:t>A CONTRATADA deverá conceder livre acesso aos seus documentos e registros contábeis, referentes ao objeto da licitação, para os servidores ou empregados do órgão ou entidade CONTRATANTE e dos órgãos</w:t>
      </w:r>
      <w:r w:rsidR="008C043A" w:rsidRPr="00990FD6">
        <w:rPr>
          <w:szCs w:val="20"/>
        </w:rPr>
        <w:t xml:space="preserve"> de controle interno e externo.</w:t>
      </w:r>
    </w:p>
    <w:p w14:paraId="44E80DE7" w14:textId="77777777" w:rsidR="008C043A" w:rsidRPr="00990FD6" w:rsidRDefault="008C043A" w:rsidP="00D172A8">
      <w:pPr>
        <w:tabs>
          <w:tab w:val="left" w:pos="851"/>
        </w:tabs>
        <w:ind w:left="851" w:hanging="851"/>
        <w:rPr>
          <w:szCs w:val="20"/>
        </w:rPr>
      </w:pPr>
    </w:p>
    <w:p w14:paraId="156A242C"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deverá comunicar à Fiscalização toda a mobilização de pessoal e equipamentos, quando da chegada à obra, a qual deverá ser devidamente anotada no Diário de Obras, para acompanhamento e controle da Codevasf.</w:t>
      </w:r>
    </w:p>
    <w:p w14:paraId="23FA69E1" w14:textId="77777777" w:rsidR="008C043A" w:rsidRPr="00990FD6" w:rsidRDefault="008C043A" w:rsidP="00D172A8">
      <w:pPr>
        <w:tabs>
          <w:tab w:val="left" w:pos="851"/>
        </w:tabs>
        <w:ind w:left="851" w:hanging="851"/>
        <w:rPr>
          <w:szCs w:val="20"/>
        </w:rPr>
      </w:pPr>
    </w:p>
    <w:p w14:paraId="58BC9190" w14:textId="77777777" w:rsidR="00FF6338" w:rsidRPr="00990FD6" w:rsidRDefault="00FF6338" w:rsidP="00D172A8">
      <w:pPr>
        <w:pStyle w:val="Ttulo2"/>
        <w:tabs>
          <w:tab w:val="left" w:pos="851"/>
        </w:tabs>
        <w:ind w:left="851" w:hanging="851"/>
        <w:rPr>
          <w:szCs w:val="20"/>
        </w:rPr>
      </w:pPr>
      <w:r w:rsidRPr="00990FD6">
        <w:rPr>
          <w:szCs w:val="20"/>
        </w:rPr>
        <w:t xml:space="preserve">Caso a </w:t>
      </w:r>
      <w:r w:rsidR="002762C6" w:rsidRPr="00990FD6">
        <w:rPr>
          <w:szCs w:val="20"/>
        </w:rPr>
        <w:t>CONTRATADA</w:t>
      </w:r>
      <w:r w:rsidRPr="00990FD6">
        <w:rPr>
          <w:szCs w:val="20"/>
        </w:rPr>
        <w:t xml:space="preserve"> seja registrada em região diferente daquela em que serão executados os serviços objeto deste T</w:t>
      </w:r>
      <w:r w:rsidR="008C043A" w:rsidRPr="00990FD6">
        <w:rPr>
          <w:szCs w:val="20"/>
        </w:rPr>
        <w:t>R</w:t>
      </w:r>
      <w:r w:rsidRPr="00990FD6">
        <w:rPr>
          <w:szCs w:val="20"/>
        </w:rPr>
        <w:t>, deverá apresentar visto, novo registro ou dispensa de registro, em conformidade com disposto nos arts. 5º, 6º e 7º da Resolução CONFEA nº 336 de 27 de outubro de 1989.</w:t>
      </w:r>
    </w:p>
    <w:p w14:paraId="55291D53" w14:textId="77777777" w:rsidR="008C043A" w:rsidRPr="00990FD6" w:rsidRDefault="008C043A" w:rsidP="00D172A8">
      <w:pPr>
        <w:tabs>
          <w:tab w:val="left" w:pos="851"/>
        </w:tabs>
        <w:ind w:left="851" w:hanging="851"/>
        <w:rPr>
          <w:szCs w:val="20"/>
        </w:rPr>
      </w:pPr>
    </w:p>
    <w:p w14:paraId="31FB513E"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será responsável por quaisquer acidentes de trabalho referentes a seu pessoal que venham a ocorrer por conta do serviço contratado e/ou por ela causado a terceiros.</w:t>
      </w:r>
    </w:p>
    <w:p w14:paraId="1168903E" w14:textId="77777777" w:rsidR="008C043A" w:rsidRPr="00990FD6" w:rsidRDefault="008C043A" w:rsidP="00D172A8">
      <w:pPr>
        <w:tabs>
          <w:tab w:val="left" w:pos="851"/>
        </w:tabs>
        <w:ind w:left="851" w:hanging="851"/>
        <w:rPr>
          <w:szCs w:val="20"/>
        </w:rPr>
      </w:pPr>
    </w:p>
    <w:p w14:paraId="73725065" w14:textId="77777777" w:rsidR="00FF6338" w:rsidRPr="00990FD6" w:rsidRDefault="00FF6338" w:rsidP="00D172A8">
      <w:pPr>
        <w:pStyle w:val="Ttulo2"/>
        <w:tabs>
          <w:tab w:val="left" w:pos="851"/>
        </w:tabs>
        <w:ind w:left="851" w:hanging="851"/>
        <w:rPr>
          <w:szCs w:val="20"/>
        </w:rPr>
      </w:pPr>
      <w:r w:rsidRPr="00990FD6">
        <w:rPr>
          <w:szCs w:val="20"/>
        </w:rPr>
        <w:t xml:space="preserve">Caberá à </w:t>
      </w:r>
      <w:r w:rsidR="00E80740" w:rsidRPr="00990FD6">
        <w:rPr>
          <w:szCs w:val="20"/>
        </w:rPr>
        <w:t>CONTRATADA</w:t>
      </w:r>
      <w:r w:rsidRPr="00990FD6">
        <w:rPr>
          <w:szCs w:val="20"/>
        </w:rPr>
        <w:t xml:space="preserve"> obter e arcar com os gastos de todas as licenças e franquias, pagar encargos sociais e impostos municipais, estaduais e federais que incidirem sobre a execução dos serviços.</w:t>
      </w:r>
    </w:p>
    <w:p w14:paraId="0383238A" w14:textId="77777777" w:rsidR="008C043A" w:rsidRPr="00990FD6" w:rsidRDefault="008C043A" w:rsidP="008C043A">
      <w:pPr>
        <w:rPr>
          <w:szCs w:val="20"/>
        </w:rPr>
      </w:pPr>
    </w:p>
    <w:p w14:paraId="58F70786" w14:textId="77777777" w:rsidR="00FF6338" w:rsidRPr="00990FD6" w:rsidRDefault="00FF6338" w:rsidP="00D172A8">
      <w:pPr>
        <w:pStyle w:val="Ttulo2"/>
        <w:ind w:left="851" w:hanging="851"/>
        <w:rPr>
          <w:szCs w:val="20"/>
        </w:rPr>
      </w:pPr>
      <w:r w:rsidRPr="00990FD6">
        <w:rPr>
          <w:szCs w:val="20"/>
        </w:rPr>
        <w:t>O cronograma de implantação deverá ser atualizado antes do início efetivo das obras</w:t>
      </w:r>
      <w:r w:rsidR="00BE0396" w:rsidRPr="00990FD6">
        <w:rPr>
          <w:szCs w:val="20"/>
        </w:rPr>
        <w:t xml:space="preserve"> e </w:t>
      </w:r>
      <w:r w:rsidRPr="00990FD6">
        <w:rPr>
          <w:szCs w:val="20"/>
        </w:rPr>
        <w:t>serviços</w:t>
      </w:r>
      <w:r w:rsidR="00BE0396" w:rsidRPr="00990FD6">
        <w:rPr>
          <w:szCs w:val="20"/>
        </w:rPr>
        <w:t xml:space="preserve"> de engenharia</w:t>
      </w:r>
      <w:r w:rsidRPr="00990FD6">
        <w:rPr>
          <w:szCs w:val="20"/>
        </w:rPr>
        <w:t xml:space="preserve">, em função do planejamento previsto pela </w:t>
      </w:r>
      <w:r w:rsidR="00E80740" w:rsidRPr="00990FD6">
        <w:rPr>
          <w:szCs w:val="20"/>
        </w:rPr>
        <w:t>CONTRATADA</w:t>
      </w:r>
      <w:r w:rsidRPr="00990FD6">
        <w:rPr>
          <w:szCs w:val="20"/>
        </w:rPr>
        <w:t xml:space="preserve"> e dos fornecimentos de responsabilidade da Codevasf, e atualizado/revisado periodicamente conforme solicitação da fiscalização.</w:t>
      </w:r>
    </w:p>
    <w:p w14:paraId="17E887D5" w14:textId="77777777" w:rsidR="009D45E3" w:rsidRPr="00990FD6" w:rsidRDefault="009D45E3" w:rsidP="009D45E3">
      <w:pPr>
        <w:rPr>
          <w:szCs w:val="20"/>
        </w:rPr>
      </w:pPr>
    </w:p>
    <w:p w14:paraId="4EAFBC49" w14:textId="77777777" w:rsidR="005B173E" w:rsidRPr="00990FD6" w:rsidRDefault="005B173E" w:rsidP="00D172A8">
      <w:pPr>
        <w:pStyle w:val="Ttulo2"/>
        <w:ind w:left="851" w:hanging="851"/>
        <w:rPr>
          <w:szCs w:val="20"/>
        </w:rPr>
      </w:pPr>
      <w:r w:rsidRPr="00990FD6">
        <w:rPr>
          <w:szCs w:val="20"/>
        </w:rPr>
        <w:t xml:space="preserve">Durante a execução dos serviços e obras, caberá à </w:t>
      </w:r>
      <w:r w:rsidR="00E80740" w:rsidRPr="00990FD6">
        <w:rPr>
          <w:szCs w:val="20"/>
        </w:rPr>
        <w:t>CONTRATADA</w:t>
      </w:r>
      <w:r w:rsidRPr="00990FD6">
        <w:rPr>
          <w:szCs w:val="20"/>
        </w:rPr>
        <w:t xml:space="preserve"> as seguintes medidas:</w:t>
      </w:r>
    </w:p>
    <w:p w14:paraId="46D7286B" w14:textId="77777777" w:rsidR="005B173E" w:rsidRPr="00990FD6" w:rsidRDefault="005B173E" w:rsidP="00FB4834">
      <w:pPr>
        <w:pStyle w:val="Ttulo2"/>
        <w:numPr>
          <w:ilvl w:val="0"/>
          <w:numId w:val="0"/>
        </w:numPr>
        <w:rPr>
          <w:szCs w:val="20"/>
        </w:rPr>
      </w:pPr>
    </w:p>
    <w:p w14:paraId="473659ED" w14:textId="77777777" w:rsidR="005B173E" w:rsidRPr="00990FD6" w:rsidRDefault="005B173E" w:rsidP="00D172A8">
      <w:pPr>
        <w:pStyle w:val="Ttulo2"/>
        <w:numPr>
          <w:ilvl w:val="0"/>
          <w:numId w:val="10"/>
        </w:numPr>
        <w:ind w:left="1531" w:hanging="397"/>
        <w:rPr>
          <w:szCs w:val="20"/>
        </w:rPr>
      </w:pPr>
      <w:r w:rsidRPr="00990FD6">
        <w:rPr>
          <w:szCs w:val="20"/>
        </w:rPr>
        <w:t>Instalar e manter no canteiro de obras 01 (uma) placa de identificação da obra, com as seguintes informações: nome da empresa (contratada), RT pela obra com a respectiva ART, nº do Contrato e contratante (</w:t>
      </w:r>
      <w:r w:rsidR="00CF5060" w:rsidRPr="00990FD6">
        <w:rPr>
          <w:szCs w:val="20"/>
        </w:rPr>
        <w:t>Codevasf</w:t>
      </w:r>
      <w:r w:rsidRPr="00990FD6">
        <w:rPr>
          <w:szCs w:val="20"/>
        </w:rPr>
        <w:t>), conforme Lei nº 5.194/1966 e Resolução CONFEA nº 198/1971.</w:t>
      </w:r>
    </w:p>
    <w:p w14:paraId="0B24B6C3" w14:textId="77777777" w:rsidR="005B173E" w:rsidRPr="00990FD6" w:rsidRDefault="005B173E" w:rsidP="00D172A8">
      <w:pPr>
        <w:ind w:left="850"/>
        <w:rPr>
          <w:szCs w:val="20"/>
        </w:rPr>
      </w:pPr>
    </w:p>
    <w:p w14:paraId="1A840C44" w14:textId="3AF86F36" w:rsidR="005B173E" w:rsidRPr="00990FD6" w:rsidRDefault="005B173E" w:rsidP="00D172A8">
      <w:pPr>
        <w:pStyle w:val="Ttulo2"/>
        <w:numPr>
          <w:ilvl w:val="0"/>
          <w:numId w:val="11"/>
        </w:numPr>
        <w:ind w:left="1814" w:hanging="397"/>
        <w:rPr>
          <w:szCs w:val="20"/>
        </w:rPr>
      </w:pPr>
      <w:r w:rsidRPr="00990FD6">
        <w:rPr>
          <w:szCs w:val="20"/>
        </w:rPr>
        <w:t xml:space="preserve">A placa de identificação das obras e serviços deve ser no padrão definido pela </w:t>
      </w:r>
      <w:r w:rsidR="00CF5060" w:rsidRPr="00990FD6">
        <w:rPr>
          <w:szCs w:val="20"/>
        </w:rPr>
        <w:t>Codevasf</w:t>
      </w:r>
      <w:r w:rsidRPr="00990FD6">
        <w:rPr>
          <w:szCs w:val="20"/>
        </w:rPr>
        <w:t xml:space="preserve"> e em local por ela indicado, cujo modelo encontra-se na publicação </w:t>
      </w:r>
      <w:r w:rsidR="00BC2100" w:rsidRPr="00990FD6">
        <w:rPr>
          <w:szCs w:val="20"/>
        </w:rPr>
        <w:t>“</w:t>
      </w:r>
      <w:r w:rsidRPr="00990FD6">
        <w:rPr>
          <w:szCs w:val="20"/>
        </w:rPr>
        <w:t>Instruções para a Preparação de Placas de Obras Públicas</w:t>
      </w:r>
      <w:r w:rsidR="00BC2100" w:rsidRPr="00990FD6">
        <w:rPr>
          <w:szCs w:val="20"/>
        </w:rPr>
        <w:t>”</w:t>
      </w:r>
      <w:r w:rsidRPr="00990FD6">
        <w:rPr>
          <w:szCs w:val="20"/>
        </w:rPr>
        <w:t>, anexas aos TR, independente das exigidas pelos órgãos de fiscalização de classe –</w:t>
      </w:r>
      <w:r w:rsidR="009B0C4F">
        <w:rPr>
          <w:szCs w:val="20"/>
        </w:rPr>
        <w:t xml:space="preserve"> </w:t>
      </w:r>
      <w:r w:rsidR="009B0C4F">
        <w:rPr>
          <w:szCs w:val="20"/>
        </w:rPr>
        <w:fldChar w:fldCharType="begin"/>
      </w:r>
      <w:r w:rsidR="009B0C4F">
        <w:rPr>
          <w:szCs w:val="20"/>
        </w:rPr>
        <w:instrText xml:space="preserve"> REF _Ref78987734 \h </w:instrText>
      </w:r>
      <w:r w:rsidR="009B0C4F">
        <w:rPr>
          <w:szCs w:val="20"/>
        </w:rPr>
      </w:r>
      <w:r w:rsidR="009B0C4F">
        <w:rPr>
          <w:szCs w:val="20"/>
        </w:rPr>
        <w:fldChar w:fldCharType="separate"/>
      </w:r>
      <w:r w:rsidR="008579EF" w:rsidRPr="00990FD6">
        <w:rPr>
          <w:szCs w:val="20"/>
        </w:rPr>
        <w:t xml:space="preserve">Anexo </w:t>
      </w:r>
      <w:r w:rsidR="008579EF">
        <w:rPr>
          <w:noProof/>
          <w:szCs w:val="20"/>
        </w:rPr>
        <w:t>VI</w:t>
      </w:r>
      <w:r w:rsidR="009B0C4F">
        <w:rPr>
          <w:szCs w:val="20"/>
        </w:rPr>
        <w:fldChar w:fldCharType="end"/>
      </w:r>
      <w:r w:rsidRPr="00990FD6">
        <w:rPr>
          <w:szCs w:val="20"/>
        </w:rPr>
        <w:t>.</w:t>
      </w:r>
    </w:p>
    <w:p w14:paraId="56D753BC" w14:textId="77777777" w:rsidR="005B173E" w:rsidRPr="00990FD6" w:rsidRDefault="005B173E" w:rsidP="00D172A8">
      <w:pPr>
        <w:pStyle w:val="Ttulo2"/>
        <w:numPr>
          <w:ilvl w:val="0"/>
          <w:numId w:val="0"/>
        </w:numPr>
        <w:ind w:left="850"/>
        <w:rPr>
          <w:szCs w:val="20"/>
        </w:rPr>
      </w:pPr>
    </w:p>
    <w:p w14:paraId="1DB434A2" w14:textId="77777777" w:rsidR="005B173E" w:rsidRPr="00990FD6" w:rsidRDefault="005B173E" w:rsidP="00D172A8">
      <w:pPr>
        <w:pStyle w:val="Ttulo2"/>
        <w:numPr>
          <w:ilvl w:val="0"/>
          <w:numId w:val="10"/>
        </w:numPr>
        <w:ind w:left="1531" w:hanging="397"/>
        <w:rPr>
          <w:szCs w:val="20"/>
        </w:rPr>
      </w:pPr>
      <w:r w:rsidRPr="00990FD6">
        <w:rPr>
          <w:szCs w:val="20"/>
        </w:rPr>
        <w:t>Obter junto à Prefeitura Municipal correspondente o alvará de construção e, se necessário, o alvará de demolição, na forma das disposições em vigor.</w:t>
      </w:r>
    </w:p>
    <w:p w14:paraId="2553DC75" w14:textId="77777777" w:rsidR="005B173E" w:rsidRPr="00990FD6" w:rsidRDefault="005B173E" w:rsidP="00D172A8">
      <w:pPr>
        <w:pStyle w:val="Ttulo2"/>
        <w:numPr>
          <w:ilvl w:val="0"/>
          <w:numId w:val="10"/>
        </w:numPr>
        <w:ind w:left="1531" w:hanging="397"/>
        <w:rPr>
          <w:szCs w:val="20"/>
        </w:rPr>
      </w:pPr>
      <w:r w:rsidRPr="00990FD6">
        <w:rPr>
          <w:szCs w:val="20"/>
        </w:rPr>
        <w:t>Manter no local das</w:t>
      </w:r>
      <w:r w:rsidR="003247AE" w:rsidRPr="00990FD6">
        <w:rPr>
          <w:szCs w:val="20"/>
        </w:rPr>
        <w:t xml:space="preserve"> </w:t>
      </w:r>
      <w:r w:rsidR="00BE0396" w:rsidRPr="00990FD6">
        <w:rPr>
          <w:szCs w:val="20"/>
        </w:rPr>
        <w:t>obras e serviços de engenharia</w:t>
      </w:r>
      <w:r w:rsidRPr="00990FD6">
        <w:rPr>
          <w:szCs w:val="20"/>
        </w:rPr>
        <w:t xml:space="preserve">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rsidR="00E80740" w:rsidRPr="00990FD6">
        <w:rPr>
          <w:szCs w:val="20"/>
        </w:rPr>
        <w:t>CONTRATADA</w:t>
      </w:r>
      <w:r w:rsidRPr="00990FD6">
        <w:rPr>
          <w:szCs w:val="20"/>
        </w:rPr>
        <w:t xml:space="preserve"> em todas as vias, ficará em poder da Contratante após a conclusão das </w:t>
      </w:r>
      <w:r w:rsidR="00BE0396" w:rsidRPr="00990FD6">
        <w:rPr>
          <w:szCs w:val="20"/>
        </w:rPr>
        <w:t>obras e serviços de engenharia</w:t>
      </w:r>
      <w:r w:rsidRPr="00990FD6">
        <w:rPr>
          <w:szCs w:val="20"/>
        </w:rPr>
        <w:t>.</w:t>
      </w:r>
    </w:p>
    <w:p w14:paraId="1D3D316C" w14:textId="77777777" w:rsidR="005B173E" w:rsidRPr="00990FD6" w:rsidRDefault="005B173E" w:rsidP="00D172A8">
      <w:pPr>
        <w:pStyle w:val="Ttulo2"/>
        <w:numPr>
          <w:ilvl w:val="0"/>
          <w:numId w:val="10"/>
        </w:numPr>
        <w:ind w:left="1531" w:hanging="397"/>
        <w:rPr>
          <w:szCs w:val="20"/>
        </w:rPr>
      </w:pPr>
      <w:r w:rsidRPr="00990FD6">
        <w:rPr>
          <w:szCs w:val="20"/>
        </w:rPr>
        <w:t>Obedecer às normas de higiene e prevenção de acidentes, a fim de garanti</w:t>
      </w:r>
      <w:r w:rsidR="008D4C21" w:rsidRPr="00990FD6">
        <w:rPr>
          <w:szCs w:val="20"/>
        </w:rPr>
        <w:t>r</w:t>
      </w:r>
      <w:r w:rsidRPr="00990FD6">
        <w:rPr>
          <w:szCs w:val="20"/>
        </w:rPr>
        <w:t xml:space="preserve"> a salubridade e a segurança nos acampamentos e nos canteiros de serviços.</w:t>
      </w:r>
    </w:p>
    <w:p w14:paraId="4F9DC98F" w14:textId="77777777" w:rsidR="005B173E" w:rsidRPr="00990FD6" w:rsidRDefault="005B173E" w:rsidP="00D172A8">
      <w:pPr>
        <w:pStyle w:val="Ttulo2"/>
        <w:numPr>
          <w:ilvl w:val="0"/>
          <w:numId w:val="10"/>
        </w:numPr>
        <w:ind w:left="1531" w:hanging="397"/>
        <w:rPr>
          <w:szCs w:val="20"/>
        </w:rPr>
      </w:pPr>
      <w:r w:rsidRPr="00990FD6">
        <w:rPr>
          <w:szCs w:val="20"/>
        </w:rPr>
        <w:t xml:space="preserve">Responder financeiramente, sem prejuízo de medidas outras que possam ser adotadas por quaisquer danos causados à União, Estado, Município ou terceiros, em razão da execução das </w:t>
      </w:r>
      <w:r w:rsidR="00BE0396" w:rsidRPr="00990FD6">
        <w:rPr>
          <w:szCs w:val="20"/>
        </w:rPr>
        <w:t>obras e serviços de engenharia</w:t>
      </w:r>
      <w:r w:rsidRPr="00990FD6">
        <w:rPr>
          <w:szCs w:val="20"/>
        </w:rPr>
        <w:t>.</w:t>
      </w:r>
    </w:p>
    <w:p w14:paraId="734A5E2B" w14:textId="77777777" w:rsidR="001C437D" w:rsidRPr="00990FD6" w:rsidRDefault="001C437D" w:rsidP="001C437D">
      <w:pPr>
        <w:pStyle w:val="Ttulo2"/>
        <w:numPr>
          <w:ilvl w:val="0"/>
          <w:numId w:val="10"/>
        </w:numPr>
        <w:ind w:left="1531" w:hanging="397"/>
        <w:rPr>
          <w:szCs w:val="20"/>
        </w:rPr>
      </w:pPr>
      <w:r w:rsidRPr="00990FD6">
        <w:rPr>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070B950E" w14:textId="77777777" w:rsidR="005B173E" w:rsidRDefault="001C437D" w:rsidP="001C437D">
      <w:pPr>
        <w:pStyle w:val="Ttulo2"/>
        <w:numPr>
          <w:ilvl w:val="0"/>
          <w:numId w:val="10"/>
        </w:numPr>
        <w:ind w:left="1531" w:hanging="397"/>
        <w:rPr>
          <w:szCs w:val="20"/>
        </w:rPr>
      </w:pPr>
      <w:r w:rsidRPr="001C437D">
        <w:rPr>
          <w:szCs w:val="20"/>
        </w:rPr>
        <w:t>Manter no local das obras e serviços de engenharia uma pasta com todos os documentos previstos e necessários para execução do objeto (ART’s, licenças ambientais, projeto básico, alvarás, etc)</w:t>
      </w:r>
      <w:r>
        <w:rPr>
          <w:szCs w:val="20"/>
        </w:rPr>
        <w:t>.</w:t>
      </w:r>
    </w:p>
    <w:p w14:paraId="6261F042" w14:textId="77777777" w:rsidR="001C437D" w:rsidRPr="001C437D" w:rsidRDefault="001C437D" w:rsidP="001C437D">
      <w:pPr>
        <w:rPr>
          <w:lang w:eastAsia="pt-BR"/>
        </w:rPr>
      </w:pPr>
    </w:p>
    <w:p w14:paraId="624AFA54" w14:textId="77777777" w:rsidR="00C20364" w:rsidRPr="00990FD6" w:rsidRDefault="00C20364" w:rsidP="00D172A8">
      <w:pPr>
        <w:pStyle w:val="Ttulo2"/>
        <w:ind w:left="851" w:hanging="851"/>
        <w:rPr>
          <w:szCs w:val="20"/>
        </w:rPr>
      </w:pPr>
      <w:r w:rsidRPr="00990FD6">
        <w:rPr>
          <w:szCs w:val="20"/>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w:t>
      </w:r>
      <w:r w:rsidRPr="00990FD6">
        <w:rPr>
          <w:szCs w:val="20"/>
        </w:rPr>
        <w:lastRenderedPageBreak/>
        <w:t>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717246FF" w14:textId="77777777" w:rsidR="00C20364" w:rsidRPr="00990FD6" w:rsidRDefault="00C20364" w:rsidP="00D172A8">
      <w:pPr>
        <w:ind w:left="851" w:hanging="851"/>
        <w:rPr>
          <w:szCs w:val="20"/>
        </w:rPr>
      </w:pPr>
    </w:p>
    <w:p w14:paraId="481AA6B6" w14:textId="77777777" w:rsidR="00FF6338" w:rsidRPr="00990FD6" w:rsidRDefault="00FF6338" w:rsidP="00D172A8">
      <w:pPr>
        <w:pStyle w:val="Ttulo2"/>
        <w:ind w:left="851" w:hanging="851"/>
        <w:rPr>
          <w:szCs w:val="20"/>
        </w:rPr>
      </w:pPr>
      <w:r w:rsidRPr="00990FD6">
        <w:rPr>
          <w:szCs w:val="20"/>
        </w:rPr>
        <w:t xml:space="preserve">A </w:t>
      </w:r>
      <w:r w:rsidR="00E80740" w:rsidRPr="00990FD6">
        <w:rPr>
          <w:szCs w:val="20"/>
        </w:rPr>
        <w:t>CONTRATADA</w:t>
      </w:r>
      <w:r w:rsidRPr="00990FD6">
        <w:rPr>
          <w:szCs w:val="20"/>
        </w:rPr>
        <w:t xml:space="preserve"> entende e aceita que é condicionante para na execução das </w:t>
      </w:r>
      <w:r w:rsidR="00BE0396" w:rsidRPr="00990FD6">
        <w:rPr>
          <w:szCs w:val="20"/>
        </w:rPr>
        <w:t>obras e serviços de engenharia</w:t>
      </w:r>
      <w:r w:rsidRPr="00990FD6">
        <w:rPr>
          <w:szCs w:val="20"/>
        </w:rPr>
        <w:t xml:space="preserve"> objeto da presente licitação atender </w:t>
      </w:r>
      <w:r w:rsidR="00AE1C18" w:rsidRPr="00990FD6">
        <w:rPr>
          <w:szCs w:val="20"/>
        </w:rPr>
        <w:t xml:space="preserve">ainda </w:t>
      </w:r>
      <w:r w:rsidRPr="00990FD6">
        <w:rPr>
          <w:szCs w:val="20"/>
        </w:rPr>
        <w:t>às seguintes normas complementares:</w:t>
      </w:r>
    </w:p>
    <w:p w14:paraId="417A7A8B" w14:textId="77777777" w:rsidR="009D45E3" w:rsidRPr="00990FD6" w:rsidRDefault="009D45E3" w:rsidP="00D172A8">
      <w:pPr>
        <w:ind w:left="851" w:hanging="851"/>
        <w:rPr>
          <w:szCs w:val="20"/>
        </w:rPr>
      </w:pPr>
    </w:p>
    <w:p w14:paraId="12BC0BF4" w14:textId="77777777" w:rsidR="00FF6338" w:rsidRPr="00990FD6" w:rsidRDefault="00FF6338" w:rsidP="00D172A8">
      <w:pPr>
        <w:pStyle w:val="PargrafodaLista"/>
        <w:numPr>
          <w:ilvl w:val="0"/>
          <w:numId w:val="15"/>
        </w:numPr>
        <w:ind w:left="1276" w:hanging="425"/>
        <w:rPr>
          <w:szCs w:val="20"/>
        </w:rPr>
      </w:pPr>
      <w:r w:rsidRPr="00990FD6">
        <w:rPr>
          <w:szCs w:val="20"/>
        </w:rPr>
        <w:t>Códigos, leis, decretos, portarias e normas federais, estaduais e municipais, inclusive normas de concessionárias de serviços públicos, e</w:t>
      </w:r>
      <w:r w:rsidR="009D45E3" w:rsidRPr="00990FD6">
        <w:rPr>
          <w:szCs w:val="20"/>
        </w:rPr>
        <w:t xml:space="preserve"> as normas técnicas da Codevasf</w:t>
      </w:r>
      <w:r w:rsidR="005B173E" w:rsidRPr="00990FD6">
        <w:rPr>
          <w:szCs w:val="20"/>
        </w:rPr>
        <w:t>.</w:t>
      </w:r>
    </w:p>
    <w:p w14:paraId="532340DE" w14:textId="77777777" w:rsidR="00FF6338" w:rsidRPr="00990FD6" w:rsidRDefault="00FF6338" w:rsidP="00D172A8">
      <w:pPr>
        <w:pStyle w:val="PargrafodaLista"/>
        <w:numPr>
          <w:ilvl w:val="0"/>
          <w:numId w:val="15"/>
        </w:numPr>
        <w:ind w:left="1276" w:hanging="425"/>
        <w:rPr>
          <w:szCs w:val="20"/>
        </w:rPr>
      </w:pPr>
      <w:r w:rsidRPr="00990FD6">
        <w:rPr>
          <w:szCs w:val="20"/>
        </w:rPr>
        <w:t>Normas técnicas da ABNT e do INMETRO, principalmente no que diz respeito aos requisitos mínimos de qualidade, utilidade, resistência e segurança.</w:t>
      </w:r>
    </w:p>
    <w:p w14:paraId="0A7C6B74" w14:textId="77777777" w:rsidR="00AE1C18" w:rsidRPr="00990FD6" w:rsidRDefault="00AE1C18" w:rsidP="00FF6338">
      <w:pPr>
        <w:rPr>
          <w:szCs w:val="20"/>
        </w:rPr>
      </w:pPr>
    </w:p>
    <w:p w14:paraId="6232FCB5" w14:textId="77777777" w:rsidR="00842CD6" w:rsidRPr="00990FD6" w:rsidRDefault="00842CD6" w:rsidP="00FF6338">
      <w:pPr>
        <w:rPr>
          <w:szCs w:val="20"/>
        </w:rPr>
      </w:pPr>
    </w:p>
    <w:p w14:paraId="5915951A" w14:textId="77777777" w:rsidR="006F0AF7" w:rsidRPr="00990FD6" w:rsidRDefault="006F0AF7" w:rsidP="00AA4E98">
      <w:pPr>
        <w:pStyle w:val="Ttulo1"/>
        <w:tabs>
          <w:tab w:val="left" w:pos="851"/>
        </w:tabs>
        <w:ind w:left="851" w:hanging="851"/>
        <w:rPr>
          <w:szCs w:val="20"/>
        </w:rPr>
      </w:pPr>
      <w:bookmarkStart w:id="44" w:name="_Toc88576877"/>
      <w:r w:rsidRPr="00990FD6">
        <w:rPr>
          <w:szCs w:val="20"/>
        </w:rPr>
        <w:t xml:space="preserve">OBRIGAÇÕES DA </w:t>
      </w:r>
      <w:r w:rsidR="00AE1C18" w:rsidRPr="00990FD6">
        <w:rPr>
          <w:szCs w:val="20"/>
        </w:rPr>
        <w:t>CODEVASF</w:t>
      </w:r>
      <w:bookmarkEnd w:id="44"/>
    </w:p>
    <w:p w14:paraId="2C05EF1F" w14:textId="77777777" w:rsidR="006F0AF7" w:rsidRPr="00990FD6" w:rsidRDefault="006F0AF7" w:rsidP="00AA4E98">
      <w:pPr>
        <w:tabs>
          <w:tab w:val="left" w:pos="851"/>
        </w:tabs>
        <w:ind w:left="851" w:hanging="851"/>
        <w:rPr>
          <w:szCs w:val="20"/>
        </w:rPr>
      </w:pPr>
    </w:p>
    <w:p w14:paraId="7AB34895" w14:textId="77777777" w:rsidR="006F0AF7" w:rsidRPr="00990FD6" w:rsidRDefault="006F0AF7" w:rsidP="00AA4E98">
      <w:pPr>
        <w:pStyle w:val="Ttulo2"/>
        <w:tabs>
          <w:tab w:val="left" w:pos="851"/>
        </w:tabs>
        <w:ind w:left="851" w:hanging="851"/>
        <w:rPr>
          <w:szCs w:val="20"/>
        </w:rPr>
      </w:pPr>
      <w:r w:rsidRPr="00990FD6">
        <w:rPr>
          <w:szCs w:val="20"/>
        </w:rPr>
        <w:t>Exigir da CONTRATADA o cumprimento integral deste Contrato.</w:t>
      </w:r>
    </w:p>
    <w:p w14:paraId="4AF4718B" w14:textId="77777777" w:rsidR="006F0AF7" w:rsidRPr="00990FD6" w:rsidRDefault="006F0AF7" w:rsidP="00AA4E98">
      <w:pPr>
        <w:pStyle w:val="Ttulo2"/>
        <w:numPr>
          <w:ilvl w:val="0"/>
          <w:numId w:val="0"/>
        </w:numPr>
        <w:tabs>
          <w:tab w:val="left" w:pos="851"/>
        </w:tabs>
        <w:ind w:left="851" w:hanging="851"/>
        <w:rPr>
          <w:szCs w:val="20"/>
        </w:rPr>
      </w:pPr>
    </w:p>
    <w:p w14:paraId="1EB4AD40" w14:textId="77777777" w:rsidR="006F0AF7" w:rsidRPr="00990FD6" w:rsidRDefault="006F0AF7" w:rsidP="00AA4E98">
      <w:pPr>
        <w:pStyle w:val="Ttulo2"/>
        <w:tabs>
          <w:tab w:val="left" w:pos="851"/>
        </w:tabs>
        <w:ind w:left="851" w:hanging="851"/>
        <w:rPr>
          <w:szCs w:val="20"/>
        </w:rPr>
      </w:pPr>
      <w:r w:rsidRPr="00990FD6">
        <w:rPr>
          <w:szCs w:val="20"/>
        </w:rPr>
        <w:t>Esclarecer as dúvidas que lhe sejam apresentadas pela CONTRATADA, através de correspondências protocoladas.</w:t>
      </w:r>
    </w:p>
    <w:p w14:paraId="14673C3B" w14:textId="77777777" w:rsidR="006F0AF7" w:rsidRPr="00990FD6" w:rsidRDefault="006F0AF7" w:rsidP="00AA4E98">
      <w:pPr>
        <w:pStyle w:val="Ttulo2"/>
        <w:numPr>
          <w:ilvl w:val="0"/>
          <w:numId w:val="0"/>
        </w:numPr>
        <w:tabs>
          <w:tab w:val="left" w:pos="851"/>
        </w:tabs>
        <w:ind w:left="851" w:hanging="851"/>
        <w:rPr>
          <w:szCs w:val="20"/>
        </w:rPr>
      </w:pPr>
    </w:p>
    <w:p w14:paraId="577E5DF4" w14:textId="77777777" w:rsidR="00A113DB" w:rsidRPr="00990FD6" w:rsidRDefault="00A113DB" w:rsidP="00AA4E98">
      <w:pPr>
        <w:pStyle w:val="Ttulo2"/>
        <w:tabs>
          <w:tab w:val="left" w:pos="851"/>
        </w:tabs>
        <w:ind w:left="851" w:hanging="851"/>
        <w:rPr>
          <w:szCs w:val="20"/>
        </w:rPr>
      </w:pPr>
      <w:r w:rsidRPr="00990FD6">
        <w:rPr>
          <w:szCs w:val="20"/>
        </w:rPr>
        <w:t>Fiscalizar e acompanhar a execução do objeto do contrato.</w:t>
      </w:r>
    </w:p>
    <w:p w14:paraId="25E72E29" w14:textId="77777777" w:rsidR="00A113DB" w:rsidRPr="00990FD6" w:rsidRDefault="00A113DB" w:rsidP="00AA4E98">
      <w:pPr>
        <w:tabs>
          <w:tab w:val="left" w:pos="851"/>
        </w:tabs>
        <w:ind w:left="851" w:hanging="851"/>
        <w:rPr>
          <w:szCs w:val="20"/>
        </w:rPr>
      </w:pPr>
    </w:p>
    <w:p w14:paraId="30E2B08A" w14:textId="77777777" w:rsidR="006F0AF7" w:rsidRPr="00990FD6" w:rsidRDefault="006F0AF7" w:rsidP="00AA4E98">
      <w:pPr>
        <w:pStyle w:val="Ttulo2"/>
        <w:tabs>
          <w:tab w:val="left" w:pos="851"/>
        </w:tabs>
        <w:ind w:left="851" w:hanging="851"/>
        <w:rPr>
          <w:szCs w:val="20"/>
        </w:rPr>
      </w:pPr>
      <w:r w:rsidRPr="00990FD6">
        <w:rPr>
          <w:szCs w:val="20"/>
        </w:rPr>
        <w:t>Expedir por escrito, as determinações e comunicações dirigidas a CONTRATADA, determinando as providências necessárias à correção das falhas observadas.</w:t>
      </w:r>
    </w:p>
    <w:p w14:paraId="039B6937" w14:textId="77777777" w:rsidR="001526C7" w:rsidRPr="00990FD6" w:rsidRDefault="001526C7" w:rsidP="00AA4E98">
      <w:pPr>
        <w:tabs>
          <w:tab w:val="left" w:pos="851"/>
        </w:tabs>
        <w:ind w:left="851" w:hanging="851"/>
        <w:rPr>
          <w:szCs w:val="20"/>
        </w:rPr>
      </w:pPr>
    </w:p>
    <w:p w14:paraId="7C20169A" w14:textId="77777777" w:rsidR="001526C7" w:rsidRPr="00990FD6" w:rsidRDefault="001526C7" w:rsidP="00AA4E98">
      <w:pPr>
        <w:pStyle w:val="Ttulo2"/>
        <w:tabs>
          <w:tab w:val="left" w:pos="851"/>
        </w:tabs>
        <w:ind w:left="851" w:hanging="851"/>
        <w:rPr>
          <w:szCs w:val="20"/>
        </w:rPr>
      </w:pPr>
      <w:r w:rsidRPr="00990FD6">
        <w:rPr>
          <w:szCs w:val="20"/>
        </w:rPr>
        <w:t>Rejeitar todo e qualquer serviço inadequado, incompleto ou não especificado e estipular prazo para sua retificação.</w:t>
      </w:r>
    </w:p>
    <w:p w14:paraId="761017EA" w14:textId="77777777" w:rsidR="006F0AF7" w:rsidRPr="00990FD6" w:rsidRDefault="006F0AF7" w:rsidP="00AA4E98">
      <w:pPr>
        <w:pStyle w:val="Ttulo2"/>
        <w:numPr>
          <w:ilvl w:val="0"/>
          <w:numId w:val="0"/>
        </w:numPr>
        <w:tabs>
          <w:tab w:val="left" w:pos="851"/>
        </w:tabs>
        <w:ind w:left="851" w:hanging="851"/>
        <w:rPr>
          <w:szCs w:val="20"/>
        </w:rPr>
      </w:pPr>
    </w:p>
    <w:p w14:paraId="62726384" w14:textId="77777777" w:rsidR="001526C7" w:rsidRPr="00990FD6" w:rsidRDefault="001526C7" w:rsidP="00AA4E98">
      <w:pPr>
        <w:pStyle w:val="Ttulo2"/>
        <w:tabs>
          <w:tab w:val="left" w:pos="851"/>
        </w:tabs>
        <w:ind w:left="851" w:hanging="851"/>
        <w:rPr>
          <w:szCs w:val="20"/>
        </w:rPr>
      </w:pPr>
      <w:r w:rsidRPr="00990FD6">
        <w:rPr>
          <w:szCs w:val="20"/>
        </w:rPr>
        <w:t>Emitir parecer para liberação das faturas, e receber as obras e serviços contratados.</w:t>
      </w:r>
    </w:p>
    <w:p w14:paraId="5960B45D" w14:textId="77777777" w:rsidR="001526C7" w:rsidRPr="00990FD6" w:rsidRDefault="001526C7" w:rsidP="00AA4E98">
      <w:pPr>
        <w:tabs>
          <w:tab w:val="left" w:pos="851"/>
        </w:tabs>
        <w:ind w:left="851" w:hanging="851"/>
        <w:rPr>
          <w:szCs w:val="20"/>
        </w:rPr>
      </w:pPr>
    </w:p>
    <w:p w14:paraId="6DF445D3" w14:textId="77777777" w:rsidR="001526C7" w:rsidRPr="00990FD6" w:rsidRDefault="001526C7" w:rsidP="00AA4E98">
      <w:pPr>
        <w:pStyle w:val="Ttulo2"/>
        <w:tabs>
          <w:tab w:val="left" w:pos="851"/>
        </w:tabs>
        <w:ind w:left="851" w:hanging="851"/>
        <w:rPr>
          <w:szCs w:val="20"/>
        </w:rPr>
      </w:pPr>
      <w:r w:rsidRPr="00990FD6">
        <w:rPr>
          <w:szCs w:val="20"/>
        </w:rPr>
        <w:t>Efetuar o pagamento no prazo previsto no contrato.</w:t>
      </w:r>
    </w:p>
    <w:p w14:paraId="4F279B06" w14:textId="77777777" w:rsidR="008802D6" w:rsidRDefault="008802D6" w:rsidP="00AA4E98">
      <w:pPr>
        <w:tabs>
          <w:tab w:val="left" w:pos="851"/>
        </w:tabs>
        <w:ind w:left="851" w:hanging="851"/>
        <w:rPr>
          <w:szCs w:val="20"/>
        </w:rPr>
      </w:pPr>
    </w:p>
    <w:p w14:paraId="3D731A42" w14:textId="77777777" w:rsidR="001C437D" w:rsidRPr="00990FD6" w:rsidRDefault="001C437D" w:rsidP="00AA4E98">
      <w:pPr>
        <w:tabs>
          <w:tab w:val="left" w:pos="851"/>
        </w:tabs>
        <w:ind w:left="851" w:hanging="851"/>
        <w:rPr>
          <w:szCs w:val="20"/>
        </w:rPr>
      </w:pPr>
    </w:p>
    <w:p w14:paraId="03C33118" w14:textId="77777777" w:rsidR="00373738" w:rsidRPr="006B4952" w:rsidRDefault="00373738" w:rsidP="00373738">
      <w:pPr>
        <w:pStyle w:val="Ttulo1"/>
        <w:tabs>
          <w:tab w:val="left" w:pos="851"/>
        </w:tabs>
        <w:ind w:left="851" w:hanging="851"/>
        <w:rPr>
          <w:szCs w:val="20"/>
        </w:rPr>
      </w:pPr>
      <w:bookmarkStart w:id="45" w:name="_Toc88576878"/>
      <w:r w:rsidRPr="006B4952">
        <w:rPr>
          <w:szCs w:val="20"/>
        </w:rPr>
        <w:t>MATRIZ DE RISCO</w:t>
      </w:r>
      <w:bookmarkEnd w:id="45"/>
    </w:p>
    <w:p w14:paraId="723F1465" w14:textId="77777777" w:rsidR="00373738" w:rsidRPr="006B4952" w:rsidRDefault="00373738" w:rsidP="00373738">
      <w:pPr>
        <w:tabs>
          <w:tab w:val="left" w:pos="851"/>
        </w:tabs>
        <w:ind w:left="851" w:hanging="851"/>
        <w:rPr>
          <w:szCs w:val="20"/>
          <w:highlight w:val="lightGray"/>
        </w:rPr>
      </w:pPr>
    </w:p>
    <w:p w14:paraId="78FE6D1C" w14:textId="4C71445B" w:rsidR="00373738" w:rsidRPr="006B4952" w:rsidRDefault="00373738" w:rsidP="00373738">
      <w:pPr>
        <w:pStyle w:val="Ttulo2"/>
        <w:tabs>
          <w:tab w:val="left" w:pos="851"/>
        </w:tabs>
        <w:ind w:left="851" w:hanging="851"/>
        <w:rPr>
          <w:szCs w:val="20"/>
        </w:rPr>
      </w:pPr>
      <w:r w:rsidRPr="006B4952">
        <w:rPr>
          <w:szCs w:val="20"/>
        </w:rPr>
        <w:t xml:space="preserve">A matriz de risco está apresentada no </w:t>
      </w:r>
      <w:r w:rsidRPr="006B4952">
        <w:rPr>
          <w:szCs w:val="20"/>
        </w:rPr>
        <w:fldChar w:fldCharType="begin"/>
      </w:r>
      <w:r w:rsidRPr="006B4952">
        <w:rPr>
          <w:szCs w:val="20"/>
        </w:rPr>
        <w:instrText xml:space="preserve"> REF _Ref73033035 \h </w:instrText>
      </w:r>
      <w:r w:rsidR="00990FD6" w:rsidRPr="006B4952">
        <w:rPr>
          <w:szCs w:val="20"/>
        </w:rPr>
        <w:instrText xml:space="preserve"> \* MERGEFORMAT </w:instrText>
      </w:r>
      <w:r w:rsidRPr="006B4952">
        <w:rPr>
          <w:szCs w:val="20"/>
        </w:rPr>
        <w:fldChar w:fldCharType="separate"/>
      </w:r>
      <w:r w:rsidR="008579EF">
        <w:rPr>
          <w:b/>
          <w:bCs/>
          <w:szCs w:val="20"/>
        </w:rPr>
        <w:t>Erro! Fonte de referência não encontrada.</w:t>
      </w:r>
      <w:r w:rsidRPr="006B4952">
        <w:rPr>
          <w:szCs w:val="20"/>
        </w:rPr>
        <w:fldChar w:fldCharType="end"/>
      </w:r>
      <w:r w:rsidRPr="006B4952">
        <w:rPr>
          <w:szCs w:val="20"/>
        </w:rPr>
        <w:t xml:space="preserve"> deste Termo de Referência com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14:paraId="53ACC647" w14:textId="77777777" w:rsidR="00373738" w:rsidRPr="006B4952" w:rsidRDefault="00373738" w:rsidP="00373738">
      <w:pPr>
        <w:tabs>
          <w:tab w:val="left" w:pos="851"/>
        </w:tabs>
        <w:ind w:left="851" w:hanging="851"/>
        <w:rPr>
          <w:szCs w:val="20"/>
        </w:rPr>
      </w:pPr>
    </w:p>
    <w:p w14:paraId="263F7C6B" w14:textId="77777777" w:rsidR="00373738" w:rsidRPr="006B4952" w:rsidRDefault="00373738" w:rsidP="00373738">
      <w:pPr>
        <w:pStyle w:val="Ttulo2"/>
        <w:tabs>
          <w:tab w:val="left" w:pos="851"/>
        </w:tabs>
        <w:ind w:left="851" w:hanging="851"/>
        <w:rPr>
          <w:szCs w:val="20"/>
        </w:rPr>
      </w:pPr>
      <w:r w:rsidRPr="006B4952">
        <w:rPr>
          <w:szCs w:val="20"/>
        </w:rPr>
        <w:t>A contratada não é responsável pelos riscos relacionados ao objeto do ajuste cuja responsabilidade na Matriz de Risco é da Codevasf.</w:t>
      </w:r>
    </w:p>
    <w:p w14:paraId="6C94DA8D" w14:textId="77777777" w:rsidR="00373738" w:rsidRPr="006B4952" w:rsidRDefault="00373738" w:rsidP="00373738">
      <w:pPr>
        <w:tabs>
          <w:tab w:val="left" w:pos="851"/>
        </w:tabs>
        <w:ind w:left="851" w:hanging="851"/>
        <w:rPr>
          <w:szCs w:val="20"/>
        </w:rPr>
      </w:pPr>
    </w:p>
    <w:p w14:paraId="25915094" w14:textId="77777777" w:rsidR="00373738" w:rsidRPr="006B4952" w:rsidRDefault="00373738" w:rsidP="00373738">
      <w:pPr>
        <w:pStyle w:val="Ttulo2"/>
        <w:tabs>
          <w:tab w:val="left" w:pos="851"/>
        </w:tabs>
        <w:ind w:left="851" w:hanging="851"/>
        <w:rPr>
          <w:szCs w:val="20"/>
        </w:rPr>
      </w:pPr>
      <w:r w:rsidRPr="006B4952">
        <w:rPr>
          <w:szCs w:val="20"/>
        </w:rPr>
        <w:t>A contratada é integral e exclusivamente responsável por todos os riscos relacionados ao objeto do ajuste, inclusive, sem limitação, daqueles alocados para a contratada.</w:t>
      </w:r>
    </w:p>
    <w:p w14:paraId="52CD1342" w14:textId="77777777" w:rsidR="00373738" w:rsidRPr="006B4952" w:rsidRDefault="00373738" w:rsidP="00373738">
      <w:pPr>
        <w:tabs>
          <w:tab w:val="left" w:pos="851"/>
        </w:tabs>
        <w:ind w:left="851" w:hanging="851"/>
        <w:rPr>
          <w:szCs w:val="20"/>
        </w:rPr>
      </w:pPr>
    </w:p>
    <w:p w14:paraId="2068AE7C" w14:textId="77777777" w:rsidR="00373738" w:rsidRPr="006B4952" w:rsidRDefault="00373738" w:rsidP="00373738">
      <w:pPr>
        <w:pStyle w:val="Ttulo2"/>
        <w:tabs>
          <w:tab w:val="left" w:pos="851"/>
        </w:tabs>
        <w:ind w:left="851" w:hanging="851"/>
        <w:rPr>
          <w:szCs w:val="20"/>
        </w:rPr>
      </w:pPr>
      <w:r w:rsidRPr="006B4952">
        <w:rPr>
          <w:szCs w:val="20"/>
        </w:rPr>
        <w:t>Constitui peça integrante do contrato a matriz de riscos, independentemente de transcrição no instrumento.</w:t>
      </w:r>
    </w:p>
    <w:p w14:paraId="6AFA86EA" w14:textId="77777777" w:rsidR="00373738" w:rsidRPr="006B4952" w:rsidRDefault="00373738" w:rsidP="00373738">
      <w:pPr>
        <w:tabs>
          <w:tab w:val="left" w:pos="851"/>
        </w:tabs>
        <w:ind w:left="851" w:hanging="851"/>
        <w:rPr>
          <w:szCs w:val="20"/>
        </w:rPr>
      </w:pPr>
    </w:p>
    <w:p w14:paraId="28169DDE" w14:textId="77777777" w:rsidR="00373738" w:rsidRPr="006B4952" w:rsidRDefault="00373738" w:rsidP="00373738">
      <w:pPr>
        <w:pStyle w:val="Ttulo2"/>
        <w:tabs>
          <w:tab w:val="left" w:pos="851"/>
        </w:tabs>
        <w:ind w:left="851" w:hanging="851"/>
        <w:rPr>
          <w:szCs w:val="20"/>
        </w:rPr>
      </w:pPr>
      <w:r w:rsidRPr="006B4952">
        <w:rPr>
          <w:szCs w:val="20"/>
        </w:rPr>
        <w:t xml:space="preserve">A contratada tem pleno conhecimento, quando da participação do processo licitatório, </w:t>
      </w:r>
      <w:r w:rsidR="00907E59">
        <w:rPr>
          <w:szCs w:val="20"/>
        </w:rPr>
        <w:t>d</w:t>
      </w:r>
      <w:r w:rsidRPr="006B4952">
        <w:rPr>
          <w:szCs w:val="20"/>
        </w:rPr>
        <w:t xml:space="preserve">a natureza e extensão dos riscos por ela assumidos e </w:t>
      </w:r>
      <w:r w:rsidR="00907E59">
        <w:rPr>
          <w:szCs w:val="20"/>
        </w:rPr>
        <w:t xml:space="preserve">garante </w:t>
      </w:r>
      <w:r w:rsidRPr="006B4952">
        <w:rPr>
          <w:szCs w:val="20"/>
        </w:rPr>
        <w:t>ter levado tais riscos em consideração na formulação de sua proposta.</w:t>
      </w:r>
    </w:p>
    <w:p w14:paraId="06B325FE" w14:textId="77777777" w:rsidR="00373738" w:rsidRPr="006B4952" w:rsidRDefault="00373738" w:rsidP="00373738">
      <w:pPr>
        <w:tabs>
          <w:tab w:val="left" w:pos="851"/>
        </w:tabs>
        <w:ind w:left="851" w:hanging="851"/>
        <w:rPr>
          <w:szCs w:val="20"/>
        </w:rPr>
      </w:pPr>
    </w:p>
    <w:p w14:paraId="21C53AAC" w14:textId="77777777" w:rsidR="00373738" w:rsidRPr="006B4952" w:rsidRDefault="00373738" w:rsidP="00373738">
      <w:pPr>
        <w:pStyle w:val="Ttulo2"/>
        <w:tabs>
          <w:tab w:val="left" w:pos="851"/>
        </w:tabs>
        <w:ind w:left="851" w:hanging="851"/>
        <w:rPr>
          <w:szCs w:val="20"/>
        </w:rPr>
      </w:pPr>
      <w:r w:rsidRPr="006B4952">
        <w:rPr>
          <w:szCs w:val="20"/>
        </w:rPr>
        <w:lastRenderedPageBreak/>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26689135" w14:textId="77777777" w:rsidR="00373738" w:rsidRPr="006B4952" w:rsidRDefault="00373738" w:rsidP="00373738">
      <w:pPr>
        <w:tabs>
          <w:tab w:val="left" w:pos="851"/>
        </w:tabs>
        <w:ind w:left="851" w:hanging="851"/>
        <w:rPr>
          <w:szCs w:val="20"/>
        </w:rPr>
      </w:pPr>
    </w:p>
    <w:p w14:paraId="149764FD" w14:textId="77777777" w:rsidR="00373738" w:rsidRPr="006B4952" w:rsidRDefault="00373738" w:rsidP="00373738">
      <w:pPr>
        <w:pStyle w:val="Ttulo2"/>
        <w:tabs>
          <w:tab w:val="left" w:pos="851"/>
        </w:tabs>
        <w:ind w:left="851" w:hanging="851"/>
        <w:rPr>
          <w:szCs w:val="20"/>
        </w:rPr>
      </w:pPr>
      <w:r w:rsidRPr="006B4952">
        <w:rPr>
          <w:szCs w:val="20"/>
        </w:rPr>
        <w:t>Sempre que atendidas as condições do contrato e mantidas as disposições do contrato e as disposições da matriz de risco, considera-se mantido seu equilíbrio econômico-financeiro.</w:t>
      </w:r>
    </w:p>
    <w:p w14:paraId="0F0A035F" w14:textId="77777777" w:rsidR="00373738" w:rsidRPr="006B4952" w:rsidRDefault="00373738" w:rsidP="00373738">
      <w:pPr>
        <w:tabs>
          <w:tab w:val="left" w:pos="851"/>
        </w:tabs>
        <w:ind w:left="851" w:hanging="851"/>
        <w:rPr>
          <w:szCs w:val="20"/>
        </w:rPr>
      </w:pPr>
    </w:p>
    <w:p w14:paraId="0E30159A" w14:textId="77777777" w:rsidR="00373738" w:rsidRPr="006B4952" w:rsidRDefault="00373738" w:rsidP="00373738">
      <w:pPr>
        <w:pStyle w:val="Ttulo2"/>
        <w:tabs>
          <w:tab w:val="left" w:pos="851"/>
        </w:tabs>
        <w:ind w:left="851" w:hanging="851"/>
        <w:rPr>
          <w:szCs w:val="20"/>
        </w:rPr>
      </w:pPr>
      <w:r w:rsidRPr="006B4952">
        <w:rPr>
          <w:szCs w:val="20"/>
        </w:rPr>
        <w:t>A Contratada somente poderá solicitar a recomposição do equilíbrio econômico-financeiro ou aditivo de prazo nas hipóteses excluídas de sua responsabilidade na matriz de risco.</w:t>
      </w:r>
    </w:p>
    <w:p w14:paraId="65B9705D" w14:textId="77777777" w:rsidR="00373738" w:rsidRPr="006B4952" w:rsidRDefault="00373738" w:rsidP="00373738">
      <w:pPr>
        <w:tabs>
          <w:tab w:val="left" w:pos="851"/>
        </w:tabs>
        <w:ind w:left="851" w:hanging="851"/>
        <w:rPr>
          <w:szCs w:val="20"/>
        </w:rPr>
      </w:pPr>
    </w:p>
    <w:p w14:paraId="16187B33" w14:textId="77777777" w:rsidR="00373738" w:rsidRPr="006B4952" w:rsidRDefault="00373738" w:rsidP="00373738">
      <w:pPr>
        <w:pStyle w:val="Ttulo2"/>
        <w:tabs>
          <w:tab w:val="left" w:pos="851"/>
        </w:tabs>
        <w:ind w:left="851" w:hanging="851"/>
        <w:rPr>
          <w:szCs w:val="20"/>
        </w:rPr>
      </w:pPr>
      <w:r w:rsidRPr="006B4952">
        <w:rPr>
          <w:szCs w:val="20"/>
        </w:rPr>
        <w:t>Os casos omissos na matriz de risco serão objeto de análise acurada e criteriosa, lastreada em elementos técnicos, por intermédio de processo administrativo para apurar o caso concreto.</w:t>
      </w:r>
    </w:p>
    <w:p w14:paraId="443B1E15" w14:textId="77777777" w:rsidR="00373738" w:rsidRPr="006B4952" w:rsidRDefault="00373738" w:rsidP="00373738">
      <w:pPr>
        <w:tabs>
          <w:tab w:val="left" w:pos="851"/>
        </w:tabs>
        <w:ind w:left="851" w:hanging="851"/>
        <w:rPr>
          <w:szCs w:val="20"/>
        </w:rPr>
      </w:pPr>
    </w:p>
    <w:p w14:paraId="2AFDDB34" w14:textId="77777777" w:rsidR="00373738" w:rsidRPr="00563B99" w:rsidRDefault="00373738" w:rsidP="00373738">
      <w:pPr>
        <w:pStyle w:val="Ttulo2"/>
        <w:tabs>
          <w:tab w:val="left" w:pos="851"/>
        </w:tabs>
        <w:ind w:left="851" w:hanging="851"/>
        <w:rPr>
          <w:szCs w:val="20"/>
        </w:rPr>
      </w:pPr>
      <w:r w:rsidRPr="00563B99">
        <w:rPr>
          <w:szCs w:val="20"/>
        </w:rPr>
        <w:t>A referida matriz de risco é parte integrante do contrato, pois tais obrigações são de resultado e devidamente delimitadas neste TR.</w:t>
      </w:r>
    </w:p>
    <w:p w14:paraId="67CF2FFB" w14:textId="77777777" w:rsidR="00373738" w:rsidRDefault="00373738" w:rsidP="00373738">
      <w:pPr>
        <w:tabs>
          <w:tab w:val="left" w:pos="851"/>
        </w:tabs>
        <w:ind w:left="851" w:hanging="851"/>
        <w:rPr>
          <w:szCs w:val="20"/>
          <w:highlight w:val="lightGray"/>
        </w:rPr>
      </w:pPr>
    </w:p>
    <w:p w14:paraId="1270A513" w14:textId="77777777" w:rsidR="001C437D" w:rsidRPr="006B4952" w:rsidRDefault="001C437D" w:rsidP="00373738">
      <w:pPr>
        <w:tabs>
          <w:tab w:val="left" w:pos="851"/>
        </w:tabs>
        <w:ind w:left="851" w:hanging="851"/>
        <w:rPr>
          <w:szCs w:val="20"/>
          <w:highlight w:val="lightGray"/>
        </w:rPr>
      </w:pPr>
    </w:p>
    <w:p w14:paraId="06798B2B" w14:textId="77777777" w:rsidR="0003097F" w:rsidRPr="00990FD6" w:rsidRDefault="0003097F" w:rsidP="00AA4E98">
      <w:pPr>
        <w:pStyle w:val="Ttulo1"/>
        <w:tabs>
          <w:tab w:val="left" w:pos="851"/>
        </w:tabs>
        <w:ind w:left="851" w:hanging="851"/>
        <w:rPr>
          <w:szCs w:val="20"/>
        </w:rPr>
      </w:pPr>
      <w:bookmarkStart w:id="46" w:name="_Toc88576879"/>
      <w:r w:rsidRPr="00990FD6">
        <w:rPr>
          <w:szCs w:val="20"/>
        </w:rPr>
        <w:t>CONDIÇÕES GERAIS</w:t>
      </w:r>
      <w:bookmarkEnd w:id="46"/>
    </w:p>
    <w:p w14:paraId="7FDCAC1C" w14:textId="77777777" w:rsidR="00D119E4" w:rsidRPr="00990FD6" w:rsidRDefault="00D119E4" w:rsidP="00AA4E98">
      <w:pPr>
        <w:tabs>
          <w:tab w:val="left" w:pos="851"/>
        </w:tabs>
        <w:ind w:left="851" w:hanging="851"/>
        <w:rPr>
          <w:szCs w:val="20"/>
        </w:rPr>
      </w:pPr>
    </w:p>
    <w:p w14:paraId="4FC3B6EA" w14:textId="77777777" w:rsidR="00D119E4" w:rsidRPr="00990FD6" w:rsidRDefault="00D119E4" w:rsidP="00AA4E98">
      <w:pPr>
        <w:pStyle w:val="Ttulo2"/>
        <w:tabs>
          <w:tab w:val="left" w:pos="851"/>
        </w:tabs>
        <w:ind w:left="851" w:hanging="851"/>
        <w:rPr>
          <w:szCs w:val="20"/>
        </w:rPr>
      </w:pPr>
      <w:r w:rsidRPr="00990FD6">
        <w:rPr>
          <w:szCs w:val="20"/>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224D1BE1" w14:textId="77777777" w:rsidR="00D119E4" w:rsidRPr="00990FD6" w:rsidRDefault="00D119E4" w:rsidP="00AA4E98">
      <w:pPr>
        <w:tabs>
          <w:tab w:val="left" w:pos="851"/>
        </w:tabs>
        <w:ind w:left="851" w:hanging="851"/>
        <w:rPr>
          <w:szCs w:val="20"/>
        </w:rPr>
      </w:pPr>
    </w:p>
    <w:p w14:paraId="03335DA9" w14:textId="77777777" w:rsidR="0003097F" w:rsidRPr="00990FD6" w:rsidRDefault="0003097F" w:rsidP="00AA4E98">
      <w:pPr>
        <w:pStyle w:val="Ttulo2"/>
        <w:tabs>
          <w:tab w:val="left" w:pos="851"/>
        </w:tabs>
        <w:ind w:left="851" w:hanging="851"/>
        <w:rPr>
          <w:szCs w:val="20"/>
        </w:rPr>
      </w:pPr>
      <w:r w:rsidRPr="00990FD6">
        <w:rPr>
          <w:szCs w:val="20"/>
        </w:rPr>
        <w:t xml:space="preserve">Este Termo de Referência e seus anexos farão parte integrante do contrato a ser firmado com a </w:t>
      </w:r>
      <w:r w:rsidR="00E80740" w:rsidRPr="00990FD6">
        <w:rPr>
          <w:szCs w:val="20"/>
        </w:rPr>
        <w:t>CONTRATADA</w:t>
      </w:r>
      <w:r w:rsidRPr="00990FD6">
        <w:rPr>
          <w:szCs w:val="20"/>
        </w:rPr>
        <w:t>, independente de trans</w:t>
      </w:r>
      <w:r w:rsidR="00A52BC4">
        <w:rPr>
          <w:szCs w:val="20"/>
        </w:rPr>
        <w:t>cr</w:t>
      </w:r>
      <w:r w:rsidRPr="00990FD6">
        <w:rPr>
          <w:szCs w:val="20"/>
        </w:rPr>
        <w:t>ições.</w:t>
      </w:r>
    </w:p>
    <w:p w14:paraId="649CC47B" w14:textId="77777777" w:rsidR="0003097F" w:rsidRPr="00990FD6" w:rsidRDefault="0003097F" w:rsidP="00AA4E98">
      <w:pPr>
        <w:tabs>
          <w:tab w:val="left" w:pos="851"/>
        </w:tabs>
        <w:ind w:left="851" w:hanging="851"/>
        <w:rPr>
          <w:szCs w:val="20"/>
        </w:rPr>
      </w:pPr>
    </w:p>
    <w:p w14:paraId="6D2A8357" w14:textId="77777777" w:rsidR="0036583A" w:rsidRPr="00990FD6" w:rsidRDefault="0036583A" w:rsidP="00AA4E98">
      <w:pPr>
        <w:tabs>
          <w:tab w:val="left" w:pos="851"/>
        </w:tabs>
        <w:ind w:left="851" w:hanging="851"/>
        <w:rPr>
          <w:szCs w:val="20"/>
        </w:rPr>
      </w:pPr>
    </w:p>
    <w:p w14:paraId="12FD9D97" w14:textId="77777777" w:rsidR="00BD2928" w:rsidRPr="00990FD6" w:rsidRDefault="00BD2928" w:rsidP="00AA4E98">
      <w:pPr>
        <w:pStyle w:val="Ttulo1"/>
        <w:tabs>
          <w:tab w:val="left" w:pos="851"/>
        </w:tabs>
        <w:ind w:left="851" w:hanging="851"/>
        <w:rPr>
          <w:szCs w:val="20"/>
        </w:rPr>
      </w:pPr>
      <w:bookmarkStart w:id="47" w:name="_Ref441139391"/>
      <w:bookmarkStart w:id="48" w:name="_Toc88576880"/>
      <w:r w:rsidRPr="00990FD6">
        <w:rPr>
          <w:szCs w:val="20"/>
        </w:rPr>
        <w:t>ANEXOS</w:t>
      </w:r>
      <w:bookmarkEnd w:id="47"/>
      <w:bookmarkEnd w:id="48"/>
    </w:p>
    <w:p w14:paraId="7E4DD919" w14:textId="77777777" w:rsidR="00BD2928" w:rsidRPr="00990FD6" w:rsidRDefault="00BD2928" w:rsidP="00AA4E98">
      <w:pPr>
        <w:tabs>
          <w:tab w:val="left" w:pos="851"/>
        </w:tabs>
        <w:ind w:left="851" w:hanging="851"/>
        <w:rPr>
          <w:szCs w:val="20"/>
        </w:rPr>
      </w:pPr>
    </w:p>
    <w:p w14:paraId="0B8E9EED" w14:textId="77777777" w:rsidR="00797B58" w:rsidRDefault="00797B58" w:rsidP="00563B99">
      <w:pPr>
        <w:pStyle w:val="Ttulo2"/>
        <w:tabs>
          <w:tab w:val="left" w:pos="851"/>
        </w:tabs>
        <w:ind w:left="851" w:hanging="851"/>
        <w:rPr>
          <w:szCs w:val="20"/>
        </w:rPr>
      </w:pPr>
      <w:r w:rsidRPr="00990FD6">
        <w:rPr>
          <w:szCs w:val="20"/>
        </w:rPr>
        <w:t>São ainda, documentos integrantes deste Termo de Referência</w:t>
      </w:r>
      <w:r w:rsidR="00C05DC5">
        <w:rPr>
          <w:szCs w:val="20"/>
        </w:rPr>
        <w:t>:</w:t>
      </w:r>
    </w:p>
    <w:p w14:paraId="7973B3E6" w14:textId="77777777" w:rsidR="003D0AA0" w:rsidRDefault="003D0AA0" w:rsidP="003D0AA0">
      <w:pPr>
        <w:rPr>
          <w:lang w:eastAsia="pt-BR"/>
        </w:rPr>
      </w:pPr>
    </w:p>
    <w:p w14:paraId="66C97B88" w14:textId="2BBBCBB9" w:rsidR="003D0AA0" w:rsidRPr="00FA39B7" w:rsidRDefault="003D0AA0" w:rsidP="008A11B2">
      <w:pPr>
        <w:pStyle w:val="PargrafodaLista"/>
        <w:numPr>
          <w:ilvl w:val="0"/>
          <w:numId w:val="55"/>
        </w:numPr>
        <w:ind w:left="924" w:hanging="357"/>
        <w:rPr>
          <w:lang w:eastAsia="pt-BR"/>
        </w:rPr>
      </w:pPr>
      <w:r w:rsidRPr="00FA39B7">
        <w:rPr>
          <w:lang w:eastAsia="pt-BR"/>
        </w:rPr>
        <w:fldChar w:fldCharType="begin"/>
      </w:r>
      <w:r w:rsidRPr="00FA39B7">
        <w:rPr>
          <w:lang w:eastAsia="pt-BR"/>
        </w:rPr>
        <w:instrText xml:space="preserve"> REF _Ref78986510 \h </w:instrText>
      </w:r>
      <w:r w:rsidR="00FA39B7" w:rsidRPr="00FA39B7">
        <w:rPr>
          <w:lang w:eastAsia="pt-BR"/>
        </w:rPr>
        <w:instrText xml:space="preserve"> \* MERGEFORMAT </w:instrText>
      </w:r>
      <w:r w:rsidRPr="00FA39B7">
        <w:rPr>
          <w:lang w:eastAsia="pt-BR"/>
        </w:rPr>
      </w:r>
      <w:r w:rsidRPr="00FA39B7">
        <w:rPr>
          <w:lang w:eastAsia="pt-BR"/>
        </w:rPr>
        <w:fldChar w:fldCharType="separate"/>
      </w:r>
      <w:r w:rsidR="008579EF" w:rsidRPr="008579EF">
        <w:rPr>
          <w:szCs w:val="20"/>
        </w:rPr>
        <w:t xml:space="preserve">Anexo </w:t>
      </w:r>
      <w:r w:rsidR="008579EF" w:rsidRPr="008579EF">
        <w:rPr>
          <w:noProof/>
          <w:szCs w:val="20"/>
        </w:rPr>
        <w:t>I</w:t>
      </w:r>
      <w:r w:rsidR="008579EF" w:rsidRPr="008579EF">
        <w:rPr>
          <w:szCs w:val="20"/>
        </w:rPr>
        <w:t>: Justificativas</w:t>
      </w:r>
      <w:r w:rsidRPr="00FA39B7">
        <w:rPr>
          <w:lang w:eastAsia="pt-BR"/>
        </w:rPr>
        <w:fldChar w:fldCharType="end"/>
      </w:r>
      <w:r w:rsidRPr="00FA39B7">
        <w:rPr>
          <w:lang w:eastAsia="pt-BR"/>
        </w:rPr>
        <w:t>;</w:t>
      </w:r>
    </w:p>
    <w:p w14:paraId="5A950FB5" w14:textId="33C7BC13" w:rsidR="003D0AA0" w:rsidRDefault="00FA39B7" w:rsidP="008A11B2">
      <w:pPr>
        <w:pStyle w:val="PargrafodaLista"/>
        <w:numPr>
          <w:ilvl w:val="0"/>
          <w:numId w:val="55"/>
        </w:numPr>
        <w:ind w:left="924" w:hanging="357"/>
        <w:rPr>
          <w:lang w:eastAsia="pt-BR"/>
        </w:rPr>
      </w:pPr>
      <w:r>
        <w:rPr>
          <w:lang w:eastAsia="pt-BR"/>
        </w:rPr>
        <w:fldChar w:fldCharType="begin"/>
      </w:r>
      <w:r>
        <w:rPr>
          <w:lang w:eastAsia="pt-BR"/>
        </w:rPr>
        <w:instrText xml:space="preserve"> REF _Ref450206147 \h </w:instrText>
      </w:r>
      <w:r>
        <w:rPr>
          <w:lang w:eastAsia="pt-BR"/>
        </w:rPr>
      </w:r>
      <w:r>
        <w:rPr>
          <w:lang w:eastAsia="pt-BR"/>
        </w:rPr>
        <w:fldChar w:fldCharType="separate"/>
      </w:r>
      <w:r w:rsidR="008579EF" w:rsidRPr="00990FD6">
        <w:rPr>
          <w:szCs w:val="20"/>
        </w:rPr>
        <w:t xml:space="preserve">Anexo </w:t>
      </w:r>
      <w:r w:rsidR="008579EF">
        <w:rPr>
          <w:noProof/>
          <w:szCs w:val="20"/>
        </w:rPr>
        <w:t>II</w:t>
      </w:r>
      <w:r w:rsidR="008579EF" w:rsidRPr="00990FD6">
        <w:rPr>
          <w:szCs w:val="20"/>
        </w:rPr>
        <w:t>: Modelo de Declaração de Conhecimento do Local de Execução dos Serviços</w:t>
      </w:r>
      <w:r>
        <w:rPr>
          <w:lang w:eastAsia="pt-BR"/>
        </w:rPr>
        <w:fldChar w:fldCharType="end"/>
      </w:r>
      <w:r>
        <w:rPr>
          <w:lang w:eastAsia="pt-BR"/>
        </w:rPr>
        <w:t>;</w:t>
      </w:r>
    </w:p>
    <w:p w14:paraId="238883E6" w14:textId="4B7A6DDA" w:rsidR="00FA39B7" w:rsidRDefault="00FA39B7" w:rsidP="008A11B2">
      <w:pPr>
        <w:pStyle w:val="PargrafodaLista"/>
        <w:numPr>
          <w:ilvl w:val="0"/>
          <w:numId w:val="55"/>
        </w:numPr>
        <w:ind w:left="924" w:hanging="357"/>
        <w:rPr>
          <w:lang w:eastAsia="pt-BR"/>
        </w:rPr>
      </w:pPr>
      <w:r>
        <w:rPr>
          <w:lang w:eastAsia="pt-BR"/>
        </w:rPr>
        <w:fldChar w:fldCharType="begin"/>
      </w:r>
      <w:r>
        <w:rPr>
          <w:lang w:eastAsia="pt-BR"/>
        </w:rPr>
        <w:instrText xml:space="preserve"> REF _Ref450206155 \h </w:instrText>
      </w:r>
      <w:r>
        <w:rPr>
          <w:lang w:eastAsia="pt-BR"/>
        </w:rPr>
      </w:r>
      <w:r>
        <w:rPr>
          <w:lang w:eastAsia="pt-BR"/>
        </w:rPr>
        <w:fldChar w:fldCharType="separate"/>
      </w:r>
      <w:r w:rsidR="008579EF" w:rsidRPr="00990FD6">
        <w:rPr>
          <w:szCs w:val="20"/>
        </w:rPr>
        <w:t xml:space="preserve">Anexo </w:t>
      </w:r>
      <w:r w:rsidR="008579EF">
        <w:rPr>
          <w:noProof/>
          <w:szCs w:val="20"/>
        </w:rPr>
        <w:t>III</w:t>
      </w:r>
      <w:r w:rsidR="008579EF" w:rsidRPr="00990FD6">
        <w:rPr>
          <w:szCs w:val="20"/>
        </w:rPr>
        <w:t>: Planilha de Custos do Valor do Orçamento de Referência</w:t>
      </w:r>
      <w:r>
        <w:rPr>
          <w:lang w:eastAsia="pt-BR"/>
        </w:rPr>
        <w:fldChar w:fldCharType="end"/>
      </w:r>
      <w:r>
        <w:rPr>
          <w:lang w:eastAsia="pt-BR"/>
        </w:rPr>
        <w:t>;</w:t>
      </w:r>
    </w:p>
    <w:p w14:paraId="4738CCAC" w14:textId="2FB4A0E8" w:rsidR="00FA39B7" w:rsidRDefault="00FA39B7" w:rsidP="008A11B2">
      <w:pPr>
        <w:pStyle w:val="PargrafodaLista"/>
        <w:numPr>
          <w:ilvl w:val="0"/>
          <w:numId w:val="55"/>
        </w:numPr>
        <w:ind w:left="924" w:hanging="357"/>
        <w:rPr>
          <w:lang w:eastAsia="pt-BR"/>
        </w:rPr>
      </w:pPr>
      <w:r>
        <w:rPr>
          <w:lang w:eastAsia="pt-BR"/>
        </w:rPr>
        <w:fldChar w:fldCharType="begin"/>
      </w:r>
      <w:r>
        <w:rPr>
          <w:lang w:eastAsia="pt-BR"/>
        </w:rPr>
        <w:instrText xml:space="preserve"> REF _Ref78986735 \h </w:instrText>
      </w:r>
      <w:r>
        <w:rPr>
          <w:lang w:eastAsia="pt-BR"/>
        </w:rPr>
      </w:r>
      <w:r>
        <w:rPr>
          <w:lang w:eastAsia="pt-BR"/>
        </w:rPr>
        <w:fldChar w:fldCharType="separate"/>
      </w:r>
      <w:r w:rsidR="008579EF" w:rsidRPr="00990FD6">
        <w:rPr>
          <w:szCs w:val="20"/>
        </w:rPr>
        <w:t xml:space="preserve">Anexo </w:t>
      </w:r>
      <w:r w:rsidR="008579EF">
        <w:rPr>
          <w:noProof/>
          <w:szCs w:val="20"/>
        </w:rPr>
        <w:t>IV</w:t>
      </w:r>
      <w:r w:rsidR="008579EF" w:rsidRPr="00990FD6">
        <w:rPr>
          <w:szCs w:val="20"/>
        </w:rPr>
        <w:t>: Detalhamento dos Encargos Sociais e do BDI</w:t>
      </w:r>
      <w:r>
        <w:rPr>
          <w:lang w:eastAsia="pt-BR"/>
        </w:rPr>
        <w:fldChar w:fldCharType="end"/>
      </w:r>
      <w:r>
        <w:rPr>
          <w:lang w:eastAsia="pt-BR"/>
        </w:rPr>
        <w:t>;</w:t>
      </w:r>
    </w:p>
    <w:p w14:paraId="6910AC36" w14:textId="77777777" w:rsidR="00FA39B7" w:rsidRPr="00990FD6" w:rsidRDefault="00FA39B7" w:rsidP="00FA39B7">
      <w:pPr>
        <w:pStyle w:val="PargrafodaLista"/>
        <w:numPr>
          <w:ilvl w:val="0"/>
          <w:numId w:val="12"/>
        </w:numPr>
        <w:ind w:left="1815" w:hanging="397"/>
        <w:rPr>
          <w:szCs w:val="20"/>
        </w:rPr>
      </w:pPr>
      <w:r w:rsidRPr="00990FD6">
        <w:rPr>
          <w:szCs w:val="20"/>
        </w:rPr>
        <w:t>Detalhamento dos Encargos Sociais (Quadro DES) – Horista e Mensalista;</w:t>
      </w:r>
    </w:p>
    <w:p w14:paraId="3FAB89A1" w14:textId="77777777" w:rsidR="00FA39B7" w:rsidRPr="00990FD6" w:rsidRDefault="00FA39B7" w:rsidP="00FA39B7">
      <w:pPr>
        <w:pStyle w:val="PargrafodaLista"/>
        <w:numPr>
          <w:ilvl w:val="0"/>
          <w:numId w:val="12"/>
        </w:numPr>
        <w:ind w:left="1815" w:hanging="397"/>
        <w:rPr>
          <w:szCs w:val="20"/>
        </w:rPr>
      </w:pPr>
      <w:r w:rsidRPr="00990FD6">
        <w:rPr>
          <w:szCs w:val="20"/>
        </w:rPr>
        <w:t>Detalhamento do BDI – (Quadro DBDI-S) – Serviços;</w:t>
      </w:r>
    </w:p>
    <w:p w14:paraId="32CBC28D" w14:textId="77777777" w:rsidR="00FA39B7" w:rsidRPr="00990FD6" w:rsidRDefault="00FA39B7" w:rsidP="00FA39B7">
      <w:pPr>
        <w:pStyle w:val="PargrafodaLista"/>
        <w:numPr>
          <w:ilvl w:val="0"/>
          <w:numId w:val="12"/>
        </w:numPr>
        <w:ind w:left="1815" w:hanging="397"/>
        <w:rPr>
          <w:szCs w:val="20"/>
        </w:rPr>
      </w:pPr>
      <w:r w:rsidRPr="00990FD6">
        <w:rPr>
          <w:szCs w:val="20"/>
        </w:rPr>
        <w:t>Detalhamento do BDI – (Quadro DBDI-F) – Fornecimento.</w:t>
      </w:r>
    </w:p>
    <w:p w14:paraId="4DF365A0" w14:textId="3DA88746" w:rsidR="00FA39B7" w:rsidRDefault="00FA39B7" w:rsidP="008A11B2">
      <w:pPr>
        <w:pStyle w:val="PargrafodaLista"/>
        <w:numPr>
          <w:ilvl w:val="0"/>
          <w:numId w:val="56"/>
        </w:numPr>
        <w:ind w:left="924" w:hanging="357"/>
        <w:rPr>
          <w:lang w:eastAsia="pt-BR"/>
        </w:rPr>
      </w:pPr>
      <w:r>
        <w:rPr>
          <w:lang w:eastAsia="pt-BR"/>
        </w:rPr>
        <w:fldChar w:fldCharType="begin"/>
      </w:r>
      <w:r>
        <w:rPr>
          <w:lang w:eastAsia="pt-BR"/>
        </w:rPr>
        <w:instrText xml:space="preserve"> REF _Ref450206152 \h </w:instrText>
      </w:r>
      <w:r>
        <w:rPr>
          <w:lang w:eastAsia="pt-BR"/>
        </w:rPr>
      </w:r>
      <w:r>
        <w:rPr>
          <w:lang w:eastAsia="pt-BR"/>
        </w:rPr>
        <w:fldChar w:fldCharType="separate"/>
      </w:r>
      <w:r w:rsidR="008579EF" w:rsidRPr="00990FD6">
        <w:rPr>
          <w:szCs w:val="20"/>
        </w:rPr>
        <w:t xml:space="preserve">Anexo </w:t>
      </w:r>
      <w:r w:rsidR="008579EF">
        <w:rPr>
          <w:noProof/>
          <w:szCs w:val="20"/>
        </w:rPr>
        <w:t>V</w:t>
      </w:r>
      <w:r w:rsidR="008579EF" w:rsidRPr="00990FD6">
        <w:rPr>
          <w:szCs w:val="20"/>
        </w:rPr>
        <w:t>: Desenhos e memoriais</w:t>
      </w:r>
      <w:r>
        <w:rPr>
          <w:lang w:eastAsia="pt-BR"/>
        </w:rPr>
        <w:fldChar w:fldCharType="end"/>
      </w:r>
      <w:r>
        <w:rPr>
          <w:lang w:eastAsia="pt-BR"/>
        </w:rPr>
        <w:t>;</w:t>
      </w:r>
    </w:p>
    <w:p w14:paraId="0D8E9321" w14:textId="4086D6F9" w:rsidR="00FA39B7" w:rsidRDefault="00FA39B7" w:rsidP="008A11B2">
      <w:pPr>
        <w:pStyle w:val="PargrafodaLista"/>
        <w:numPr>
          <w:ilvl w:val="0"/>
          <w:numId w:val="56"/>
        </w:numPr>
        <w:ind w:left="924" w:hanging="357"/>
        <w:rPr>
          <w:lang w:eastAsia="pt-BR"/>
        </w:rPr>
      </w:pPr>
      <w:r>
        <w:rPr>
          <w:lang w:eastAsia="pt-BR"/>
        </w:rPr>
        <w:fldChar w:fldCharType="begin"/>
      </w:r>
      <w:r>
        <w:rPr>
          <w:lang w:eastAsia="pt-BR"/>
        </w:rPr>
        <w:instrText xml:space="preserve"> REF _Ref450206154 \h </w:instrText>
      </w:r>
      <w:r>
        <w:rPr>
          <w:lang w:eastAsia="pt-BR"/>
        </w:rPr>
      </w:r>
      <w:r>
        <w:rPr>
          <w:lang w:eastAsia="pt-BR"/>
        </w:rPr>
        <w:fldChar w:fldCharType="separate"/>
      </w:r>
      <w:r w:rsidR="008579EF" w:rsidRPr="00990FD6">
        <w:rPr>
          <w:szCs w:val="20"/>
        </w:rPr>
        <w:t xml:space="preserve">Anexo </w:t>
      </w:r>
      <w:r w:rsidR="008579EF">
        <w:rPr>
          <w:noProof/>
          <w:szCs w:val="20"/>
        </w:rPr>
        <w:t>VI</w:t>
      </w:r>
      <w:r w:rsidR="008579EF" w:rsidRPr="00990FD6">
        <w:rPr>
          <w:szCs w:val="20"/>
        </w:rPr>
        <w:t>: Manual de Uso da Marca do Governo</w:t>
      </w:r>
      <w:r>
        <w:rPr>
          <w:lang w:eastAsia="pt-BR"/>
        </w:rPr>
        <w:fldChar w:fldCharType="end"/>
      </w:r>
      <w:r>
        <w:rPr>
          <w:lang w:eastAsia="pt-BR"/>
        </w:rPr>
        <w:t>;</w:t>
      </w:r>
    </w:p>
    <w:p w14:paraId="242A7B25" w14:textId="7EA6D61B" w:rsidR="00FA39B7" w:rsidRDefault="00C63375" w:rsidP="008A11B2">
      <w:pPr>
        <w:pStyle w:val="PargrafodaLista"/>
        <w:numPr>
          <w:ilvl w:val="0"/>
          <w:numId w:val="56"/>
        </w:numPr>
        <w:ind w:left="924" w:hanging="357"/>
        <w:rPr>
          <w:lang w:eastAsia="pt-BR"/>
        </w:rPr>
      </w:pPr>
      <w:r>
        <w:rPr>
          <w:lang w:eastAsia="pt-BR"/>
        </w:rPr>
        <w:t>Anexo VII: Matriz de Risco</w:t>
      </w:r>
      <w:bookmarkStart w:id="49" w:name="_GoBack"/>
      <w:bookmarkEnd w:id="49"/>
      <w:r w:rsidR="00FD2033">
        <w:rPr>
          <w:lang w:eastAsia="pt-BR"/>
        </w:rPr>
        <w:t>;</w:t>
      </w:r>
    </w:p>
    <w:p w14:paraId="2550BD06" w14:textId="3CEB290F" w:rsidR="00FD2033" w:rsidRDefault="00FD2033" w:rsidP="008A11B2">
      <w:pPr>
        <w:pStyle w:val="PargrafodaLista"/>
        <w:numPr>
          <w:ilvl w:val="0"/>
          <w:numId w:val="56"/>
        </w:numPr>
        <w:ind w:left="924" w:hanging="357"/>
        <w:rPr>
          <w:lang w:eastAsia="pt-BR"/>
        </w:rPr>
      </w:pPr>
      <w:r>
        <w:rPr>
          <w:lang w:eastAsia="pt-BR"/>
        </w:rPr>
        <w:t>Anexo VIII: Proposta orçamentária (modelo).</w:t>
      </w:r>
    </w:p>
    <w:p w14:paraId="0CC302C0" w14:textId="77777777" w:rsidR="00797B58" w:rsidRPr="00990FD6" w:rsidRDefault="00797B58" w:rsidP="00BD2928">
      <w:pPr>
        <w:rPr>
          <w:szCs w:val="20"/>
        </w:rPr>
      </w:pPr>
    </w:p>
    <w:p w14:paraId="304D3E17" w14:textId="4B7BDB93" w:rsidR="00797B58" w:rsidRPr="00990FD6" w:rsidRDefault="00BD2928" w:rsidP="00D83071">
      <w:pPr>
        <w:spacing w:after="200" w:line="276" w:lineRule="auto"/>
        <w:jc w:val="center"/>
        <w:rPr>
          <w:b/>
          <w:szCs w:val="20"/>
        </w:rPr>
      </w:pPr>
      <w:r w:rsidRPr="00990FD6">
        <w:rPr>
          <w:szCs w:val="20"/>
        </w:rPr>
        <w:br w:type="page"/>
      </w:r>
      <w:bookmarkStart w:id="50" w:name="_Ref450205714"/>
      <w:bookmarkStart w:id="51" w:name="_Toc352230692"/>
      <w:bookmarkStart w:id="52" w:name="_Toc392675799"/>
      <w:bookmarkStart w:id="53" w:name="_Ref394333211"/>
      <w:bookmarkStart w:id="54" w:name="_Ref440982424"/>
      <w:bookmarkStart w:id="55" w:name="_Toc440982774"/>
      <w:bookmarkStart w:id="56" w:name="_Ref441155482"/>
      <w:bookmarkStart w:id="57" w:name="_Ref450206143"/>
      <w:bookmarkStart w:id="58" w:name="_Ref462845863"/>
      <w:bookmarkStart w:id="59" w:name="_Ref462845883"/>
      <w:bookmarkStart w:id="60" w:name="_Ref462845891"/>
      <w:bookmarkStart w:id="61" w:name="_Ref78986510"/>
      <w:r w:rsidR="00123C9F" w:rsidRPr="00990FD6">
        <w:rPr>
          <w:b/>
          <w:szCs w:val="20"/>
        </w:rPr>
        <w:lastRenderedPageBreak/>
        <w:t xml:space="preserve">Anexo </w:t>
      </w:r>
      <w:r w:rsidR="003D0AA0">
        <w:rPr>
          <w:b/>
          <w:szCs w:val="20"/>
        </w:rPr>
        <w:fldChar w:fldCharType="begin"/>
      </w:r>
      <w:r w:rsidR="003D0AA0">
        <w:rPr>
          <w:b/>
          <w:szCs w:val="20"/>
        </w:rPr>
        <w:instrText xml:space="preserve"> SEQ Anexo \* ROMAN </w:instrText>
      </w:r>
      <w:r w:rsidR="003D0AA0">
        <w:rPr>
          <w:b/>
          <w:szCs w:val="20"/>
        </w:rPr>
        <w:fldChar w:fldCharType="separate"/>
      </w:r>
      <w:r w:rsidR="008579EF">
        <w:rPr>
          <w:b/>
          <w:noProof/>
          <w:szCs w:val="20"/>
        </w:rPr>
        <w:t>I</w:t>
      </w:r>
      <w:r w:rsidR="003D0AA0">
        <w:rPr>
          <w:b/>
          <w:szCs w:val="20"/>
        </w:rPr>
        <w:fldChar w:fldCharType="end"/>
      </w:r>
      <w:bookmarkEnd w:id="50"/>
      <w:r w:rsidR="007D4917" w:rsidRPr="00990FD6">
        <w:rPr>
          <w:b/>
          <w:szCs w:val="20"/>
        </w:rPr>
        <w:t xml:space="preserve">: </w:t>
      </w:r>
      <w:r w:rsidR="00141C2D" w:rsidRPr="00990FD6">
        <w:rPr>
          <w:b/>
          <w:szCs w:val="20"/>
        </w:rPr>
        <w:t>Justificativas</w:t>
      </w:r>
      <w:bookmarkEnd w:id="51"/>
      <w:bookmarkEnd w:id="52"/>
      <w:bookmarkEnd w:id="53"/>
      <w:bookmarkEnd w:id="54"/>
      <w:bookmarkEnd w:id="55"/>
      <w:bookmarkEnd w:id="56"/>
      <w:bookmarkEnd w:id="57"/>
      <w:bookmarkEnd w:id="58"/>
      <w:bookmarkEnd w:id="59"/>
      <w:bookmarkEnd w:id="60"/>
      <w:bookmarkEnd w:id="61"/>
    </w:p>
    <w:p w14:paraId="1E53D6FE" w14:textId="77777777" w:rsidR="00797B58" w:rsidRPr="00990FD6" w:rsidRDefault="00797B58" w:rsidP="00797B58">
      <w:pPr>
        <w:rPr>
          <w:szCs w:val="20"/>
        </w:rPr>
      </w:pPr>
    </w:p>
    <w:p w14:paraId="116B9190" w14:textId="77777777" w:rsidR="000845A2" w:rsidRPr="00990FD6" w:rsidRDefault="000845A2" w:rsidP="000845A2">
      <w:pPr>
        <w:rPr>
          <w:szCs w:val="20"/>
        </w:rPr>
      </w:pPr>
      <w:r w:rsidRPr="00990FD6">
        <w:rPr>
          <w:b/>
          <w:szCs w:val="20"/>
        </w:rPr>
        <w:t>Finalidade</w:t>
      </w:r>
      <w:r w:rsidRPr="00990FD6">
        <w:rPr>
          <w:szCs w:val="20"/>
        </w:rPr>
        <w:t>: este anexo tem por finalidade incluir exigências e particularidades em função da especificidade da obra ou serviço de engenharia, previstas no Termo de Referência e que aqui após relacionadas passam a integrar o TR.</w:t>
      </w:r>
    </w:p>
    <w:p w14:paraId="66BBF922" w14:textId="77777777" w:rsidR="000845A2" w:rsidRPr="00990FD6" w:rsidRDefault="000845A2" w:rsidP="000845A2">
      <w:pPr>
        <w:rPr>
          <w:szCs w:val="20"/>
        </w:rPr>
      </w:pPr>
    </w:p>
    <w:p w14:paraId="5451738E" w14:textId="77777777" w:rsidR="000845A2" w:rsidRPr="00990FD6" w:rsidRDefault="000845A2" w:rsidP="000845A2">
      <w:pPr>
        <w:rPr>
          <w:b/>
          <w:szCs w:val="20"/>
        </w:rPr>
      </w:pPr>
      <w:r w:rsidRPr="00990FD6">
        <w:rPr>
          <w:b/>
          <w:szCs w:val="20"/>
        </w:rPr>
        <w:t>Justificativas:</w:t>
      </w:r>
    </w:p>
    <w:p w14:paraId="53CADF22" w14:textId="77777777" w:rsidR="000845A2" w:rsidRPr="00990FD6" w:rsidRDefault="000845A2" w:rsidP="000845A2">
      <w:pPr>
        <w:rPr>
          <w:szCs w:val="20"/>
        </w:rPr>
      </w:pPr>
    </w:p>
    <w:p w14:paraId="28DEFF4F" w14:textId="77777777" w:rsidR="000845A2" w:rsidRPr="00990FD6" w:rsidRDefault="000845A2" w:rsidP="000845A2">
      <w:pPr>
        <w:rPr>
          <w:b/>
          <w:szCs w:val="20"/>
          <w:u w:val="single"/>
        </w:rPr>
      </w:pPr>
      <w:r w:rsidRPr="00990FD6">
        <w:rPr>
          <w:b/>
          <w:szCs w:val="20"/>
          <w:u w:val="single"/>
        </w:rPr>
        <w:t>Da necessidade da contratação</w:t>
      </w:r>
      <w:r w:rsidR="000B5F30" w:rsidRPr="00990FD6">
        <w:rPr>
          <w:b/>
          <w:szCs w:val="20"/>
          <w:u w:val="single"/>
        </w:rPr>
        <w:t>:</w:t>
      </w:r>
    </w:p>
    <w:p w14:paraId="68B92B0B" w14:textId="77777777" w:rsidR="007E465D" w:rsidRDefault="007E465D" w:rsidP="007E465D"/>
    <w:p w14:paraId="57822244" w14:textId="6A398938" w:rsidR="006D1306" w:rsidRDefault="006D1306" w:rsidP="007E465D">
      <w:pPr>
        <w:rPr>
          <w:szCs w:val="20"/>
        </w:rPr>
      </w:pPr>
      <w:r w:rsidRPr="006D1306">
        <w:rPr>
          <w:szCs w:val="20"/>
        </w:rPr>
        <w:t>As políticas públicas voltadas para a solução das carências do sertão e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w:t>
      </w:r>
      <w:r w:rsidR="0029748B">
        <w:rPr>
          <w:szCs w:val="20"/>
        </w:rPr>
        <w:t>ess</w:t>
      </w:r>
      <w:r w:rsidRPr="006D1306">
        <w:rPr>
          <w:szCs w:val="20"/>
        </w:rPr>
        <w:t>a região.</w:t>
      </w:r>
    </w:p>
    <w:p w14:paraId="225BAB86" w14:textId="77777777" w:rsidR="006D1306" w:rsidRPr="006D1306" w:rsidRDefault="006D1306" w:rsidP="007E465D">
      <w:pPr>
        <w:rPr>
          <w:szCs w:val="20"/>
        </w:rPr>
      </w:pPr>
    </w:p>
    <w:p w14:paraId="5869522D" w14:textId="3715DC58" w:rsidR="007E465D" w:rsidRDefault="006D1306" w:rsidP="007E465D">
      <w:r>
        <w:rPr>
          <w:szCs w:val="20"/>
        </w:rPr>
        <w:t>Nesse sentido, o presente</w:t>
      </w:r>
      <w:r w:rsidRPr="005F3F72">
        <w:rPr>
          <w:szCs w:val="20"/>
        </w:rPr>
        <w:t xml:space="preserve"> processo licitatório se justifica por se tratar de empreendimento de interesse público</w:t>
      </w:r>
      <w:r w:rsidRPr="005F3F72">
        <w:t>,</w:t>
      </w:r>
      <w:r>
        <w:t xml:space="preserve"> tendo em vista que a obra beneficiará a comunidade local, permitindo o desenvolvimento regional e melhorando a qualidade de vida das pessoas da região. A</w:t>
      </w:r>
      <w:r w:rsidR="007E465D">
        <w:t xml:space="preserve"> obra </w:t>
      </w:r>
      <w:bookmarkStart w:id="62" w:name="_Hlk88228906"/>
      <w:r w:rsidR="00F55BA9">
        <w:t>propiciará</w:t>
      </w:r>
      <w:r w:rsidR="007E465D" w:rsidRPr="007E465D">
        <w:t xml:space="preserve"> o desenvolvimento turístico do município, a partir da geração de emprego e renda em diversos segmentos, a exemplo do comércio em bares e restaurantes, transportes, aumento na produção e venda da local, valorização do artesanato, da culinária regional e de outros serviços e produtos afins</w:t>
      </w:r>
      <w:bookmarkEnd w:id="62"/>
      <w:r w:rsidR="00F55BA9">
        <w:t>.</w:t>
      </w:r>
    </w:p>
    <w:p w14:paraId="27638FCB" w14:textId="77777777" w:rsidR="00D20EDB" w:rsidRDefault="00D20EDB" w:rsidP="007E465D">
      <w:pPr>
        <w:rPr>
          <w:szCs w:val="20"/>
        </w:rPr>
      </w:pPr>
    </w:p>
    <w:p w14:paraId="4DC31F5A" w14:textId="77777777" w:rsidR="00865910" w:rsidRPr="00990FD6" w:rsidRDefault="00865910" w:rsidP="000845A2">
      <w:pPr>
        <w:rPr>
          <w:szCs w:val="20"/>
        </w:rPr>
      </w:pPr>
    </w:p>
    <w:p w14:paraId="62584C7F" w14:textId="77777777" w:rsidR="000B307E" w:rsidRDefault="000B307E" w:rsidP="000B307E">
      <w:pPr>
        <w:rPr>
          <w:b/>
          <w:szCs w:val="20"/>
          <w:u w:val="single"/>
        </w:rPr>
      </w:pPr>
      <w:r w:rsidRPr="00D04717">
        <w:rPr>
          <w:b/>
          <w:szCs w:val="20"/>
          <w:u w:val="single"/>
        </w:rPr>
        <w:t>Regime de execução:</w:t>
      </w:r>
    </w:p>
    <w:p w14:paraId="5B1A61D5" w14:textId="77777777" w:rsidR="005303AE" w:rsidRDefault="005303AE" w:rsidP="000B307E">
      <w:pPr>
        <w:rPr>
          <w:b/>
          <w:szCs w:val="20"/>
        </w:rPr>
      </w:pPr>
    </w:p>
    <w:p w14:paraId="4CE7DDEB" w14:textId="77777777" w:rsidR="000B307E" w:rsidRDefault="000B307E" w:rsidP="000B307E">
      <w:pPr>
        <w:rPr>
          <w:b/>
          <w:szCs w:val="20"/>
          <w:u w:val="single"/>
        </w:rPr>
      </w:pPr>
    </w:p>
    <w:p w14:paraId="7639709C" w14:textId="77777777" w:rsidR="000B5F30" w:rsidRPr="00990FD6" w:rsidRDefault="000845A2" w:rsidP="000B5F30">
      <w:pPr>
        <w:rPr>
          <w:szCs w:val="20"/>
        </w:rPr>
      </w:pPr>
      <w:r w:rsidRPr="00493063">
        <w:rPr>
          <w:b/>
          <w:szCs w:val="20"/>
        </w:rPr>
        <w:t>Empreitada por Preços Unitários</w:t>
      </w:r>
      <w:r w:rsidRPr="00990FD6">
        <w:rPr>
          <w:szCs w:val="20"/>
        </w:rPr>
        <w:t>:</w:t>
      </w:r>
    </w:p>
    <w:p w14:paraId="14A214A0" w14:textId="77777777" w:rsidR="000B5F30" w:rsidRPr="005303AE" w:rsidRDefault="000B5F30" w:rsidP="000B5F30">
      <w:pPr>
        <w:rPr>
          <w:szCs w:val="20"/>
        </w:rPr>
      </w:pPr>
      <w:r w:rsidRPr="005303AE">
        <w:rPr>
          <w:szCs w:val="20"/>
        </w:rPr>
        <w:t>Preço certo de unidades determinadas</w:t>
      </w:r>
      <w:r w:rsidR="004B7837" w:rsidRPr="005303AE">
        <w:rPr>
          <w:szCs w:val="20"/>
        </w:rPr>
        <w:t>. O</w:t>
      </w:r>
      <w:r w:rsidRPr="005303AE">
        <w:rPr>
          <w:szCs w:val="20"/>
        </w:rPr>
        <w:t xml:space="preserve"> pagamento será feito com base nas medições das unidades efetivamente executadas.</w:t>
      </w:r>
    </w:p>
    <w:p w14:paraId="28FDECA8" w14:textId="77777777" w:rsidR="000B5F30" w:rsidRPr="005303AE" w:rsidRDefault="000B5F30" w:rsidP="000B5F30">
      <w:pPr>
        <w:rPr>
          <w:szCs w:val="20"/>
        </w:rPr>
      </w:pPr>
    </w:p>
    <w:p w14:paraId="306CBB27" w14:textId="72BF0269" w:rsidR="000B5F30" w:rsidRPr="005303AE" w:rsidRDefault="000B5F30" w:rsidP="000B5F30">
      <w:pPr>
        <w:rPr>
          <w:szCs w:val="20"/>
        </w:rPr>
      </w:pPr>
      <w:r w:rsidRPr="005303AE">
        <w:rPr>
          <w:szCs w:val="20"/>
        </w:rPr>
        <w:t xml:space="preserve">Apesar do </w:t>
      </w:r>
      <w:r w:rsidR="0029748B">
        <w:rPr>
          <w:szCs w:val="20"/>
        </w:rPr>
        <w:t>bom</w:t>
      </w:r>
      <w:r w:rsidRPr="005303AE">
        <w:rPr>
          <w:szCs w:val="20"/>
        </w:rPr>
        <w:t xml:space="preserve"> nível de detalhamento do projeto </w:t>
      </w:r>
      <w:r w:rsidR="0029748B">
        <w:rPr>
          <w:szCs w:val="20"/>
        </w:rPr>
        <w:t>executivo</w:t>
      </w:r>
      <w:r w:rsidRPr="005303AE">
        <w:rPr>
          <w:szCs w:val="20"/>
        </w:rPr>
        <w:t xml:space="preserve">, existem serviços que possuem certo grau de incerteza na definição dos quantitativos devido às suas características executivas, a exemplo de escavação </w:t>
      </w:r>
      <w:r w:rsidR="005303AE">
        <w:rPr>
          <w:szCs w:val="20"/>
        </w:rPr>
        <w:t>e</w:t>
      </w:r>
      <w:r w:rsidRPr="005303AE">
        <w:rPr>
          <w:szCs w:val="20"/>
        </w:rPr>
        <w:t xml:space="preserve"> reaterro de valas</w:t>
      </w:r>
      <w:r w:rsidR="005303AE">
        <w:rPr>
          <w:szCs w:val="20"/>
        </w:rPr>
        <w:t>.</w:t>
      </w:r>
    </w:p>
    <w:p w14:paraId="5654A401" w14:textId="77777777" w:rsidR="000B5F30" w:rsidRPr="005303AE" w:rsidRDefault="000B5F30" w:rsidP="000B5F30">
      <w:pPr>
        <w:rPr>
          <w:szCs w:val="20"/>
        </w:rPr>
      </w:pPr>
    </w:p>
    <w:p w14:paraId="743078BF" w14:textId="3A96B9F5" w:rsidR="000B5F30" w:rsidRPr="005303AE" w:rsidRDefault="0030066F" w:rsidP="000B5F30">
      <w:pPr>
        <w:rPr>
          <w:szCs w:val="20"/>
        </w:rPr>
      </w:pPr>
      <w:r>
        <w:rPr>
          <w:szCs w:val="20"/>
        </w:rPr>
        <w:t>Dessa forma, entendemos que e</w:t>
      </w:r>
      <w:r w:rsidR="000B5F30" w:rsidRPr="005303AE">
        <w:rPr>
          <w:szCs w:val="20"/>
        </w:rPr>
        <w:t>ste regime de execução é o mais apropriado para o objeto da licitação, pois serão pagos somente os serviços efetivamente executados, mediante medições mensais, dos preços unitários propostos pela contratada.</w:t>
      </w:r>
    </w:p>
    <w:p w14:paraId="02953618" w14:textId="77777777" w:rsidR="000845A2" w:rsidRDefault="000845A2" w:rsidP="000845A2">
      <w:pPr>
        <w:rPr>
          <w:szCs w:val="20"/>
        </w:rPr>
      </w:pPr>
    </w:p>
    <w:p w14:paraId="19E8A485" w14:textId="77777777" w:rsidR="004B7837" w:rsidRPr="00990FD6" w:rsidRDefault="000845A2" w:rsidP="000845A2">
      <w:pPr>
        <w:rPr>
          <w:szCs w:val="20"/>
        </w:rPr>
      </w:pPr>
      <w:r w:rsidRPr="00990FD6">
        <w:rPr>
          <w:b/>
          <w:szCs w:val="20"/>
          <w:u w:val="single"/>
        </w:rPr>
        <w:t>Participação de Consórcios</w:t>
      </w:r>
      <w:r w:rsidRPr="00990FD6">
        <w:rPr>
          <w:szCs w:val="20"/>
        </w:rPr>
        <w:t>:</w:t>
      </w:r>
    </w:p>
    <w:p w14:paraId="0CFC33C6" w14:textId="77777777" w:rsidR="0082765A" w:rsidRPr="00990FD6" w:rsidRDefault="0082765A" w:rsidP="000845A2">
      <w:pPr>
        <w:rPr>
          <w:szCs w:val="20"/>
        </w:rPr>
      </w:pPr>
    </w:p>
    <w:p w14:paraId="425AE1E9" w14:textId="24CC5ED2" w:rsidR="0082765A" w:rsidRPr="0030066F" w:rsidRDefault="0082765A" w:rsidP="000845A2">
      <w:pPr>
        <w:rPr>
          <w:szCs w:val="20"/>
        </w:rPr>
      </w:pPr>
      <w:r w:rsidRPr="0030066F">
        <w:rPr>
          <w:szCs w:val="20"/>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2B240143" w14:textId="77777777" w:rsidR="0030066F" w:rsidRDefault="0030066F" w:rsidP="0007212F">
      <w:pPr>
        <w:rPr>
          <w:b/>
          <w:szCs w:val="20"/>
          <w:u w:val="single"/>
        </w:rPr>
      </w:pPr>
    </w:p>
    <w:p w14:paraId="74C92BF4" w14:textId="77777777" w:rsidR="0029748B" w:rsidRDefault="0007212F" w:rsidP="0007212F">
      <w:pPr>
        <w:rPr>
          <w:szCs w:val="20"/>
        </w:rPr>
      </w:pPr>
      <w:r w:rsidRPr="00990FD6">
        <w:rPr>
          <w:b/>
          <w:szCs w:val="20"/>
          <w:u w:val="single"/>
        </w:rPr>
        <w:t xml:space="preserve">Participação de </w:t>
      </w:r>
      <w:r>
        <w:rPr>
          <w:b/>
          <w:szCs w:val="20"/>
          <w:u w:val="single"/>
        </w:rPr>
        <w:t>Cooperativa</w:t>
      </w:r>
      <w:r w:rsidRPr="00990FD6">
        <w:rPr>
          <w:szCs w:val="20"/>
        </w:rPr>
        <w:t>:</w:t>
      </w:r>
      <w:r>
        <w:rPr>
          <w:szCs w:val="20"/>
        </w:rPr>
        <w:t xml:space="preserve"> </w:t>
      </w:r>
    </w:p>
    <w:p w14:paraId="2082E2C6" w14:textId="77777777" w:rsidR="0029748B" w:rsidRDefault="0029748B" w:rsidP="0007212F">
      <w:pPr>
        <w:rPr>
          <w:szCs w:val="20"/>
        </w:rPr>
      </w:pPr>
    </w:p>
    <w:p w14:paraId="57FF8FF6" w14:textId="64A81D8F" w:rsidR="0007212F" w:rsidRDefault="0007212F" w:rsidP="0007212F">
      <w:pPr>
        <w:rPr>
          <w:color w:val="0070C0"/>
          <w:szCs w:val="20"/>
        </w:rPr>
      </w:pPr>
      <w:r w:rsidRPr="0030066F">
        <w:t>Não será permitida a participação de pessoas jurídicas organizadas sob a forma de Cooperativas uma vez que as especificidades do objeto e da prestação de serviço exige uma gestão operacional centralizada e não concede autonomia dos cooperados, conforme exigido pela IN MPOG 05/2017</w:t>
      </w:r>
      <w:r>
        <w:rPr>
          <w:color w:val="0070C0"/>
        </w:rPr>
        <w:t>.</w:t>
      </w:r>
    </w:p>
    <w:p w14:paraId="0242A8F0" w14:textId="77777777" w:rsidR="00E32F94" w:rsidRDefault="00E32F94" w:rsidP="000845A2">
      <w:pPr>
        <w:rPr>
          <w:szCs w:val="20"/>
        </w:rPr>
      </w:pPr>
    </w:p>
    <w:p w14:paraId="07B3495A" w14:textId="32FB6AA4" w:rsidR="00E32F94" w:rsidRDefault="00E32F94" w:rsidP="000845A2">
      <w:pPr>
        <w:rPr>
          <w:szCs w:val="20"/>
        </w:rPr>
      </w:pPr>
      <w:r w:rsidRPr="00EB342D">
        <w:rPr>
          <w:b/>
          <w:szCs w:val="20"/>
          <w:u w:val="single"/>
        </w:rPr>
        <w:t>Visita:</w:t>
      </w:r>
      <w:r w:rsidRPr="00EB342D">
        <w:rPr>
          <w:szCs w:val="20"/>
        </w:rPr>
        <w:t xml:space="preserve"> </w:t>
      </w:r>
      <w:r w:rsidR="0030066F" w:rsidRPr="008E790B">
        <w:rPr>
          <w:szCs w:val="20"/>
        </w:rPr>
        <w:t>não será obrigatório</w:t>
      </w:r>
    </w:p>
    <w:p w14:paraId="7236D497" w14:textId="77777777" w:rsidR="0030066F" w:rsidRPr="00990FD6" w:rsidRDefault="0030066F" w:rsidP="000845A2">
      <w:pPr>
        <w:rPr>
          <w:szCs w:val="20"/>
        </w:rPr>
      </w:pPr>
    </w:p>
    <w:p w14:paraId="0411BA32" w14:textId="08F645F8" w:rsidR="000845A2" w:rsidRPr="00990FD6" w:rsidRDefault="000845A2" w:rsidP="000845A2">
      <w:pPr>
        <w:rPr>
          <w:szCs w:val="20"/>
        </w:rPr>
      </w:pPr>
      <w:r w:rsidRPr="00990FD6">
        <w:rPr>
          <w:b/>
          <w:szCs w:val="20"/>
          <w:u w:val="single"/>
        </w:rPr>
        <w:lastRenderedPageBreak/>
        <w:t>Declaração de compatibilidade com o Plano Plurianual</w:t>
      </w:r>
      <w:r w:rsidR="00F97BA8" w:rsidRPr="00990FD6">
        <w:rPr>
          <w:szCs w:val="20"/>
        </w:rPr>
        <w:t xml:space="preserve">: </w:t>
      </w:r>
      <w:r w:rsidR="0030066F">
        <w:rPr>
          <w:szCs w:val="20"/>
        </w:rPr>
        <w:t>Não se aplica.</w:t>
      </w:r>
    </w:p>
    <w:p w14:paraId="3720C1FE" w14:textId="77777777" w:rsidR="000845A2" w:rsidRPr="00990FD6" w:rsidRDefault="000845A2" w:rsidP="000845A2">
      <w:pPr>
        <w:rPr>
          <w:szCs w:val="20"/>
        </w:rPr>
      </w:pPr>
    </w:p>
    <w:p w14:paraId="004D230D" w14:textId="2A39DD94" w:rsidR="004013B7" w:rsidRPr="00990FD6" w:rsidRDefault="000845A2" w:rsidP="000845A2">
      <w:pPr>
        <w:rPr>
          <w:color w:val="0070C0"/>
          <w:szCs w:val="20"/>
        </w:rPr>
      </w:pPr>
      <w:r w:rsidRPr="00990FD6">
        <w:rPr>
          <w:b/>
          <w:szCs w:val="20"/>
          <w:u w:val="single"/>
        </w:rPr>
        <w:t>Desapropriação</w:t>
      </w:r>
      <w:r w:rsidR="006C010E" w:rsidRPr="00990FD6">
        <w:rPr>
          <w:szCs w:val="20"/>
        </w:rPr>
        <w:t>:</w:t>
      </w:r>
      <w:r w:rsidR="0030066F">
        <w:rPr>
          <w:szCs w:val="20"/>
        </w:rPr>
        <w:t xml:space="preserve"> </w:t>
      </w:r>
      <w:r w:rsidRPr="0030066F">
        <w:rPr>
          <w:szCs w:val="20"/>
        </w:rPr>
        <w:t xml:space="preserve">Não </w:t>
      </w:r>
      <w:r w:rsidR="0030066F" w:rsidRPr="0030066F">
        <w:rPr>
          <w:szCs w:val="20"/>
        </w:rPr>
        <w:t>se aplica.</w:t>
      </w:r>
    </w:p>
    <w:p w14:paraId="2A46496B" w14:textId="77777777" w:rsidR="000845A2" w:rsidRDefault="000845A2" w:rsidP="000845A2">
      <w:pPr>
        <w:rPr>
          <w:color w:val="0070C0"/>
          <w:szCs w:val="20"/>
        </w:rPr>
      </w:pPr>
    </w:p>
    <w:p w14:paraId="6A5DC038" w14:textId="77777777" w:rsidR="000845A2" w:rsidRPr="00990FD6" w:rsidRDefault="000845A2" w:rsidP="000845A2">
      <w:pPr>
        <w:rPr>
          <w:szCs w:val="20"/>
        </w:rPr>
      </w:pPr>
    </w:p>
    <w:p w14:paraId="29A42466" w14:textId="6AE6EE58" w:rsidR="00A63189" w:rsidRPr="00990FD6" w:rsidRDefault="000845A2" w:rsidP="000845A2">
      <w:pPr>
        <w:rPr>
          <w:szCs w:val="20"/>
        </w:rPr>
      </w:pPr>
      <w:r w:rsidRPr="00990FD6">
        <w:rPr>
          <w:b/>
          <w:szCs w:val="20"/>
          <w:u w:val="single"/>
        </w:rPr>
        <w:t>Critério de Julgamento</w:t>
      </w:r>
      <w:r w:rsidRPr="00990FD6">
        <w:rPr>
          <w:szCs w:val="20"/>
        </w:rPr>
        <w:t xml:space="preserve">: </w:t>
      </w:r>
      <w:r w:rsidRPr="0030066F">
        <w:rPr>
          <w:bCs/>
          <w:szCs w:val="20"/>
        </w:rPr>
        <w:t>Menor preço</w:t>
      </w:r>
      <w:r w:rsidRPr="0030066F">
        <w:rPr>
          <w:szCs w:val="20"/>
        </w:rPr>
        <w:t xml:space="preserve">, de </w:t>
      </w:r>
      <w:r w:rsidRPr="00990FD6">
        <w:rPr>
          <w:szCs w:val="20"/>
        </w:rPr>
        <w:t xml:space="preserve">acordo com o </w:t>
      </w:r>
      <w:r w:rsidR="00623317" w:rsidRPr="00990FD6">
        <w:rPr>
          <w:szCs w:val="20"/>
        </w:rPr>
        <w:t>A</w:t>
      </w:r>
      <w:r w:rsidRPr="00990FD6">
        <w:rPr>
          <w:szCs w:val="20"/>
        </w:rPr>
        <w:t>rt.</w:t>
      </w:r>
      <w:r w:rsidR="00394879" w:rsidRPr="00990FD6">
        <w:rPr>
          <w:szCs w:val="20"/>
        </w:rPr>
        <w:t xml:space="preserve"> </w:t>
      </w:r>
      <w:r w:rsidR="008E703E" w:rsidRPr="00990FD6">
        <w:rPr>
          <w:szCs w:val="20"/>
        </w:rPr>
        <w:t>54</w:t>
      </w:r>
      <w:r w:rsidRPr="00990FD6">
        <w:rPr>
          <w:szCs w:val="20"/>
        </w:rPr>
        <w:t xml:space="preserve"> da Lei n.º </w:t>
      </w:r>
      <w:r w:rsidR="008E703E" w:rsidRPr="00990FD6">
        <w:rPr>
          <w:szCs w:val="20"/>
        </w:rPr>
        <w:t>13.303</w:t>
      </w:r>
      <w:r w:rsidRPr="00990FD6">
        <w:rPr>
          <w:szCs w:val="20"/>
        </w:rPr>
        <w:t>/201</w:t>
      </w:r>
      <w:r w:rsidR="008E703E" w:rsidRPr="00990FD6">
        <w:rPr>
          <w:szCs w:val="20"/>
        </w:rPr>
        <w:t>6</w:t>
      </w:r>
      <w:r w:rsidR="00A63189" w:rsidRPr="00990FD6">
        <w:rPr>
          <w:szCs w:val="20"/>
        </w:rPr>
        <w:t>.</w:t>
      </w:r>
    </w:p>
    <w:p w14:paraId="191520CB" w14:textId="77777777" w:rsidR="00623317" w:rsidRPr="0030066F" w:rsidRDefault="00623317" w:rsidP="000845A2">
      <w:pPr>
        <w:rPr>
          <w:szCs w:val="20"/>
        </w:rPr>
      </w:pPr>
    </w:p>
    <w:p w14:paraId="5A97C703" w14:textId="3852891A" w:rsidR="00450EE7" w:rsidRPr="0030066F" w:rsidRDefault="00E32F94" w:rsidP="00450EE7">
      <w:pPr>
        <w:rPr>
          <w:szCs w:val="20"/>
        </w:rPr>
      </w:pPr>
      <w:r w:rsidRPr="0030066F">
        <w:rPr>
          <w:b/>
          <w:bCs/>
          <w:szCs w:val="20"/>
          <w:u w:val="single"/>
        </w:rPr>
        <w:t>Divulgação do v</w:t>
      </w:r>
      <w:r w:rsidR="00450EE7" w:rsidRPr="0030066F">
        <w:rPr>
          <w:b/>
          <w:bCs/>
          <w:szCs w:val="20"/>
          <w:u w:val="single"/>
        </w:rPr>
        <w:t>alor orçado</w:t>
      </w:r>
      <w:r w:rsidR="00450EE7" w:rsidRPr="0030066F">
        <w:rPr>
          <w:szCs w:val="20"/>
        </w:rPr>
        <w:t>: Divulgado.</w:t>
      </w:r>
    </w:p>
    <w:p w14:paraId="0BBAB1EF" w14:textId="77777777" w:rsidR="00450EE7" w:rsidRPr="0030066F" w:rsidRDefault="00450EE7" w:rsidP="00450EE7">
      <w:pPr>
        <w:rPr>
          <w:szCs w:val="20"/>
        </w:rPr>
      </w:pPr>
    </w:p>
    <w:p w14:paraId="1448CA42" w14:textId="77777777" w:rsidR="00450EE7" w:rsidRPr="0030066F" w:rsidRDefault="00450EE7" w:rsidP="00450EE7">
      <w:pPr>
        <w:rPr>
          <w:szCs w:val="20"/>
        </w:rPr>
      </w:pPr>
      <w:r w:rsidRPr="0030066F">
        <w:rPr>
          <w:szCs w:val="20"/>
        </w:rPr>
        <w:t>Divulgado: 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478414CD" w14:textId="77777777" w:rsidR="00450EE7" w:rsidRPr="00990FD6" w:rsidRDefault="00450EE7" w:rsidP="000845A2">
      <w:pPr>
        <w:rPr>
          <w:szCs w:val="20"/>
        </w:rPr>
      </w:pPr>
    </w:p>
    <w:p w14:paraId="311ED99C" w14:textId="77777777" w:rsidR="00623317" w:rsidRPr="007C4FAE" w:rsidRDefault="00623317" w:rsidP="00623317">
      <w:pPr>
        <w:rPr>
          <w:szCs w:val="20"/>
        </w:rPr>
      </w:pPr>
      <w:r w:rsidRPr="00990FD6">
        <w:rPr>
          <w:b/>
          <w:szCs w:val="20"/>
          <w:u w:val="single"/>
        </w:rPr>
        <w:t>Garantia do Objeto</w:t>
      </w:r>
      <w:r w:rsidRPr="00990FD6">
        <w:rPr>
          <w:szCs w:val="20"/>
        </w:rPr>
        <w:t xml:space="preserve">: </w:t>
      </w:r>
      <w:r w:rsidRPr="007C4FAE">
        <w:rPr>
          <w:szCs w:val="20"/>
        </w:rPr>
        <w:t>A garantia do objeto deverá obedecer ao prazo definido no Art. 618 do Código Civil, Lei nº 10.406 de 10 de janeiro de 2002.</w:t>
      </w:r>
      <w:r w:rsidR="00394879" w:rsidRPr="007C4FAE">
        <w:rPr>
          <w:szCs w:val="20"/>
        </w:rPr>
        <w:t xml:space="preserve"> </w:t>
      </w:r>
      <w:r w:rsidRPr="007C4FAE">
        <w:rPr>
          <w:szCs w:val="20"/>
        </w:rPr>
        <w:t>O empreiteiro responderá durante cinco anos, pela solidez e segurança do trabalho.</w:t>
      </w:r>
    </w:p>
    <w:p w14:paraId="078F070C" w14:textId="77777777" w:rsidR="00623317" w:rsidRPr="00990FD6" w:rsidRDefault="00623317" w:rsidP="00623317">
      <w:pPr>
        <w:rPr>
          <w:szCs w:val="20"/>
        </w:rPr>
      </w:pPr>
    </w:p>
    <w:p w14:paraId="150E14E1" w14:textId="77777777" w:rsidR="000845A2" w:rsidRPr="00990FD6" w:rsidRDefault="000845A2" w:rsidP="000845A2">
      <w:pPr>
        <w:rPr>
          <w:color w:val="0070C0"/>
          <w:szCs w:val="20"/>
        </w:rPr>
      </w:pPr>
      <w:r w:rsidRPr="00990FD6">
        <w:rPr>
          <w:b/>
          <w:szCs w:val="20"/>
          <w:u w:val="single"/>
        </w:rPr>
        <w:t>Garantia de Execução (caução)</w:t>
      </w:r>
      <w:r w:rsidR="00623317" w:rsidRPr="00990FD6">
        <w:rPr>
          <w:szCs w:val="20"/>
        </w:rPr>
        <w:t xml:space="preserve">: </w:t>
      </w:r>
      <w:r w:rsidRPr="007C4FAE">
        <w:rPr>
          <w:szCs w:val="20"/>
        </w:rPr>
        <w:t>É necessário para fins de emissão da Ordem de Serviço que a empresa contratad</w:t>
      </w:r>
      <w:r w:rsidR="00356CBC" w:rsidRPr="007C4FAE">
        <w:rPr>
          <w:szCs w:val="20"/>
        </w:rPr>
        <w:t>a</w:t>
      </w:r>
      <w:r w:rsidRPr="007C4FAE">
        <w:rPr>
          <w:szCs w:val="20"/>
        </w:rPr>
        <w:t xml:space="preserve"> tenha apresentado a Garantia de Execução do Contrato</w:t>
      </w:r>
      <w:r w:rsidR="00394879" w:rsidRPr="007C4FAE">
        <w:rPr>
          <w:szCs w:val="20"/>
        </w:rPr>
        <w:t>.</w:t>
      </w:r>
    </w:p>
    <w:p w14:paraId="5843B415" w14:textId="77777777" w:rsidR="000845A2" w:rsidRPr="00990FD6" w:rsidRDefault="000845A2" w:rsidP="000845A2">
      <w:pPr>
        <w:rPr>
          <w:szCs w:val="20"/>
        </w:rPr>
      </w:pPr>
    </w:p>
    <w:p w14:paraId="38607A3F" w14:textId="6886791D" w:rsidR="000845A2" w:rsidRPr="00990FD6" w:rsidRDefault="000845A2" w:rsidP="000845A2">
      <w:pPr>
        <w:rPr>
          <w:color w:val="0070C0"/>
          <w:szCs w:val="20"/>
        </w:rPr>
      </w:pPr>
      <w:r w:rsidRPr="00990FD6">
        <w:rPr>
          <w:b/>
          <w:szCs w:val="20"/>
          <w:u w:val="single"/>
        </w:rPr>
        <w:t xml:space="preserve">Aprovação do </w:t>
      </w:r>
      <w:r w:rsidR="00623317" w:rsidRPr="00990FD6">
        <w:rPr>
          <w:b/>
          <w:szCs w:val="20"/>
          <w:u w:val="single"/>
        </w:rPr>
        <w:t>P</w:t>
      </w:r>
      <w:r w:rsidRPr="00990FD6">
        <w:rPr>
          <w:b/>
          <w:szCs w:val="20"/>
          <w:u w:val="single"/>
        </w:rPr>
        <w:t xml:space="preserve">rojeto </w:t>
      </w:r>
      <w:r w:rsidR="00623317" w:rsidRPr="00990FD6">
        <w:rPr>
          <w:b/>
          <w:szCs w:val="20"/>
          <w:u w:val="single"/>
        </w:rPr>
        <w:t>B</w:t>
      </w:r>
      <w:r w:rsidRPr="00990FD6">
        <w:rPr>
          <w:b/>
          <w:szCs w:val="20"/>
          <w:u w:val="single"/>
        </w:rPr>
        <w:t>ásico</w:t>
      </w:r>
      <w:r w:rsidR="00623317" w:rsidRPr="00990FD6">
        <w:rPr>
          <w:szCs w:val="20"/>
        </w:rPr>
        <w:t xml:space="preserve">: </w:t>
      </w:r>
      <w:r w:rsidR="007C4FAE" w:rsidRPr="00990FD6">
        <w:rPr>
          <w:szCs w:val="20"/>
        </w:rPr>
        <w:t>O projeto básico</w:t>
      </w:r>
      <w:r w:rsidR="007C4FAE">
        <w:rPr>
          <w:szCs w:val="20"/>
        </w:rPr>
        <w:t xml:space="preserve"> será aprovado pela COGEX no momento da aprovação deste Termo de Referência.</w:t>
      </w:r>
    </w:p>
    <w:p w14:paraId="683E9CF3" w14:textId="77777777" w:rsidR="00356CBC" w:rsidRPr="00990FD6" w:rsidRDefault="00356CBC" w:rsidP="00356CBC">
      <w:pPr>
        <w:rPr>
          <w:szCs w:val="20"/>
        </w:rPr>
      </w:pPr>
    </w:p>
    <w:p w14:paraId="390A8BD8" w14:textId="77777777" w:rsidR="00405791" w:rsidRPr="00990FD6" w:rsidRDefault="002D7781" w:rsidP="00405791">
      <w:pPr>
        <w:keepNext/>
        <w:rPr>
          <w:szCs w:val="20"/>
        </w:rPr>
      </w:pPr>
      <w:r w:rsidRPr="00990FD6">
        <w:rPr>
          <w:b/>
          <w:bCs/>
          <w:szCs w:val="20"/>
          <w:u w:val="single"/>
        </w:rPr>
        <w:t>Qualificação Técnica</w:t>
      </w:r>
      <w:r w:rsidRPr="00990FD6">
        <w:rPr>
          <w:szCs w:val="20"/>
        </w:rPr>
        <w:t>:</w:t>
      </w:r>
    </w:p>
    <w:p w14:paraId="0B68E33D" w14:textId="77777777" w:rsidR="0029748B" w:rsidRDefault="0029748B" w:rsidP="00405791">
      <w:pPr>
        <w:rPr>
          <w:color w:val="0070C0"/>
          <w:szCs w:val="20"/>
        </w:rPr>
      </w:pPr>
    </w:p>
    <w:p w14:paraId="740A6DEB" w14:textId="6553A825" w:rsidR="00405791" w:rsidRPr="00290E7E" w:rsidRDefault="00405791" w:rsidP="00405791">
      <w:pPr>
        <w:rPr>
          <w:szCs w:val="20"/>
        </w:rPr>
      </w:pPr>
      <w:r w:rsidRPr="00290E7E">
        <w:rPr>
          <w:szCs w:val="20"/>
        </w:rPr>
        <w:t xml:space="preserve">Os itens, que compõe a Qualificação Técnica (Habilitação) do presente TR, foram selecionados conforme a Curva ABC do empreendimento e representam </w:t>
      </w:r>
      <w:r w:rsidR="0029748B" w:rsidRPr="00290E7E">
        <w:rPr>
          <w:szCs w:val="20"/>
        </w:rPr>
        <w:t xml:space="preserve">em torno de </w:t>
      </w:r>
      <w:r w:rsidR="005A7170">
        <w:rPr>
          <w:szCs w:val="20"/>
        </w:rPr>
        <w:t>5</w:t>
      </w:r>
      <w:r w:rsidR="0029748B" w:rsidRPr="00290E7E">
        <w:rPr>
          <w:szCs w:val="20"/>
        </w:rPr>
        <w:t>0</w:t>
      </w:r>
      <w:r w:rsidRPr="00290E7E">
        <w:rPr>
          <w:szCs w:val="20"/>
        </w:rPr>
        <w:t>% do valor da obra</w:t>
      </w:r>
      <w:r w:rsidR="00290E7E" w:rsidRPr="00290E7E">
        <w:rPr>
          <w:szCs w:val="20"/>
        </w:rPr>
        <w:t xml:space="preserve"> e também têm grau de complexidade que necessitam de comprovação de experiência.</w:t>
      </w:r>
    </w:p>
    <w:p w14:paraId="4F27B6DF" w14:textId="77777777" w:rsidR="00405791" w:rsidRPr="00990FD6" w:rsidRDefault="00405791" w:rsidP="00405791">
      <w:pPr>
        <w:rPr>
          <w:szCs w:val="20"/>
        </w:rPr>
      </w:pPr>
    </w:p>
    <w:p w14:paraId="07202C26" w14:textId="05AFDE90" w:rsidR="00E32F94" w:rsidRPr="002F02AA" w:rsidRDefault="002D7781" w:rsidP="00E32F94">
      <w:pPr>
        <w:rPr>
          <w:color w:val="FF0000"/>
          <w:szCs w:val="20"/>
        </w:rPr>
      </w:pPr>
      <w:r w:rsidRPr="00990FD6">
        <w:rPr>
          <w:b/>
          <w:bCs/>
          <w:szCs w:val="20"/>
          <w:u w:val="single"/>
        </w:rPr>
        <w:t>Licença Ambiental</w:t>
      </w:r>
      <w:r w:rsidRPr="00990FD6">
        <w:rPr>
          <w:szCs w:val="20"/>
        </w:rPr>
        <w:t xml:space="preserve">: </w:t>
      </w:r>
      <w:r w:rsidR="007C4FAE">
        <w:rPr>
          <w:szCs w:val="20"/>
        </w:rPr>
        <w:t>A ser</w:t>
      </w:r>
      <w:r w:rsidR="00AE628C">
        <w:rPr>
          <w:szCs w:val="20"/>
        </w:rPr>
        <w:t xml:space="preserve"> obtida antes da realização das obras.</w:t>
      </w:r>
    </w:p>
    <w:p w14:paraId="784A5C2F" w14:textId="77777777" w:rsidR="00E32F94" w:rsidRPr="002F02AA" w:rsidRDefault="00E32F94" w:rsidP="00E32F94">
      <w:pPr>
        <w:rPr>
          <w:color w:val="FF0000"/>
          <w:szCs w:val="20"/>
        </w:rPr>
      </w:pPr>
    </w:p>
    <w:p w14:paraId="57BF619F" w14:textId="77777777" w:rsidR="0046116E" w:rsidRPr="00990FD6" w:rsidRDefault="0046116E" w:rsidP="002D7781">
      <w:pPr>
        <w:rPr>
          <w:szCs w:val="20"/>
        </w:rPr>
      </w:pPr>
    </w:p>
    <w:p w14:paraId="6410F5FD" w14:textId="77777777" w:rsidR="00356CBC" w:rsidRPr="00990FD6" w:rsidRDefault="00356CBC" w:rsidP="00356CBC">
      <w:pPr>
        <w:rPr>
          <w:szCs w:val="20"/>
        </w:rPr>
      </w:pPr>
    </w:p>
    <w:p w14:paraId="79B9D3F5" w14:textId="77777777" w:rsidR="0040590C" w:rsidRPr="00990FD6" w:rsidRDefault="0040590C">
      <w:pPr>
        <w:spacing w:after="200" w:line="276" w:lineRule="auto"/>
        <w:jc w:val="left"/>
        <w:rPr>
          <w:bCs/>
          <w:szCs w:val="20"/>
        </w:rPr>
      </w:pPr>
      <w:r w:rsidRPr="00990FD6">
        <w:rPr>
          <w:bCs/>
          <w:szCs w:val="20"/>
        </w:rPr>
        <w:br w:type="page"/>
      </w:r>
    </w:p>
    <w:p w14:paraId="6905512B" w14:textId="29B3107E" w:rsidR="0040590C" w:rsidRPr="00990FD6" w:rsidRDefault="00123C9F" w:rsidP="00123C9F">
      <w:pPr>
        <w:pStyle w:val="Legenda"/>
        <w:rPr>
          <w:szCs w:val="20"/>
        </w:rPr>
      </w:pPr>
      <w:bookmarkStart w:id="63" w:name="_Ref450205804"/>
      <w:bookmarkStart w:id="64" w:name="_Ref450206147"/>
      <w:r w:rsidRPr="00990FD6">
        <w:rPr>
          <w:szCs w:val="20"/>
        </w:rPr>
        <w:lastRenderedPageBreak/>
        <w:t xml:space="preserve">Anexo </w:t>
      </w:r>
      <w:r w:rsidR="003D0AA0">
        <w:rPr>
          <w:szCs w:val="20"/>
        </w:rPr>
        <w:fldChar w:fldCharType="begin"/>
      </w:r>
      <w:r w:rsidR="003D0AA0">
        <w:rPr>
          <w:szCs w:val="20"/>
        </w:rPr>
        <w:instrText xml:space="preserve"> SEQ Anexo \* ROMAN </w:instrText>
      </w:r>
      <w:r w:rsidR="003D0AA0">
        <w:rPr>
          <w:szCs w:val="20"/>
        </w:rPr>
        <w:fldChar w:fldCharType="separate"/>
      </w:r>
      <w:r w:rsidR="008579EF">
        <w:rPr>
          <w:szCs w:val="20"/>
        </w:rPr>
        <w:t>II</w:t>
      </w:r>
      <w:r w:rsidR="003D0AA0">
        <w:rPr>
          <w:szCs w:val="20"/>
        </w:rPr>
        <w:fldChar w:fldCharType="end"/>
      </w:r>
      <w:bookmarkEnd w:id="63"/>
      <w:r w:rsidR="0040590C" w:rsidRPr="00990FD6">
        <w:rPr>
          <w:szCs w:val="20"/>
        </w:rPr>
        <w:t>: Modelo de Declaração de Conhecimento do Local de Execução dos Serviços</w:t>
      </w:r>
      <w:bookmarkEnd w:id="64"/>
    </w:p>
    <w:p w14:paraId="0C07BF82" w14:textId="77777777" w:rsidR="0040590C" w:rsidRPr="00990FD6" w:rsidRDefault="0040590C" w:rsidP="0040590C">
      <w:pPr>
        <w:rPr>
          <w:szCs w:val="20"/>
        </w:rPr>
      </w:pPr>
    </w:p>
    <w:p w14:paraId="204A8C62" w14:textId="77777777" w:rsidR="0040590C" w:rsidRPr="00990FD6" w:rsidRDefault="0040590C" w:rsidP="0040590C">
      <w:pPr>
        <w:rPr>
          <w:szCs w:val="20"/>
        </w:rPr>
      </w:pPr>
    </w:p>
    <w:p w14:paraId="66F8613E" w14:textId="77777777" w:rsidR="00797B58" w:rsidRPr="00990FD6" w:rsidRDefault="00797B58" w:rsidP="0040590C">
      <w:pPr>
        <w:jc w:val="center"/>
        <w:rPr>
          <w:b/>
          <w:szCs w:val="20"/>
        </w:rPr>
      </w:pPr>
      <w:r w:rsidRPr="00990FD6">
        <w:rPr>
          <w:b/>
          <w:szCs w:val="20"/>
        </w:rPr>
        <w:t xml:space="preserve">MODELO DE DECLARAÇÃO DE </w:t>
      </w:r>
      <w:r w:rsidR="00883498" w:rsidRPr="00990FD6">
        <w:rPr>
          <w:b/>
          <w:szCs w:val="20"/>
        </w:rPr>
        <w:t>CONHECIMENTO DO LOCAL DE EXECUÇÃO DOS SERVIÇOS</w:t>
      </w:r>
    </w:p>
    <w:p w14:paraId="61B778F7" w14:textId="77777777" w:rsidR="00797B58" w:rsidRPr="00990FD6" w:rsidRDefault="00797B58" w:rsidP="00797B58">
      <w:pPr>
        <w:rPr>
          <w:szCs w:val="20"/>
        </w:rPr>
      </w:pPr>
    </w:p>
    <w:p w14:paraId="56A875B8" w14:textId="77777777" w:rsidR="00797B58" w:rsidRPr="00990FD6" w:rsidRDefault="00797B58" w:rsidP="00797B58">
      <w:pPr>
        <w:rPr>
          <w:szCs w:val="20"/>
        </w:rPr>
      </w:pPr>
    </w:p>
    <w:p w14:paraId="17B8F374" w14:textId="77777777" w:rsidR="00797B58" w:rsidRPr="00990FD6" w:rsidRDefault="00797B58" w:rsidP="00797B58">
      <w:pPr>
        <w:rPr>
          <w:szCs w:val="20"/>
        </w:rPr>
      </w:pPr>
      <w:r w:rsidRPr="00990FD6">
        <w:rPr>
          <w:szCs w:val="20"/>
        </w:rPr>
        <w:t xml:space="preserve">A Licitante </w:t>
      </w:r>
      <w:r w:rsidRPr="00990FD6">
        <w:rPr>
          <w:szCs w:val="20"/>
          <w:u w:val="single"/>
        </w:rPr>
        <w:t>(NOME DA EMPRESA)</w:t>
      </w:r>
      <w:r w:rsidRPr="00990FD6">
        <w:rPr>
          <w:szCs w:val="20"/>
        </w:rPr>
        <w:t xml:space="preserve">, inscrita no CNPJ/MF nº </w:t>
      </w:r>
      <w:r w:rsidRPr="00990FD6">
        <w:rPr>
          <w:szCs w:val="20"/>
          <w:u w:val="single"/>
        </w:rPr>
        <w:t>(CNPJ DA EMPRESA)</w:t>
      </w:r>
      <w:r w:rsidRPr="00990FD6">
        <w:rPr>
          <w:szCs w:val="20"/>
        </w:rPr>
        <w:t xml:space="preserve">, por seu representante legal (ou responsável técnico) abaixo assinado, declara, sob as penalidades da lei, de que </w:t>
      </w:r>
      <w:r w:rsidR="00883498" w:rsidRPr="00990FD6">
        <w:rPr>
          <w:szCs w:val="20"/>
        </w:rPr>
        <w:t xml:space="preserve">conhece </w:t>
      </w:r>
      <w:r w:rsidRPr="00990FD6">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990FD6">
        <w:rPr>
          <w:szCs w:val="20"/>
        </w:rPr>
        <w:t>.</w:t>
      </w:r>
    </w:p>
    <w:p w14:paraId="2D607A4A" w14:textId="77777777" w:rsidR="00797B58" w:rsidRPr="00990FD6" w:rsidRDefault="00797B58" w:rsidP="00797B58">
      <w:pPr>
        <w:rPr>
          <w:szCs w:val="20"/>
        </w:rPr>
      </w:pPr>
    </w:p>
    <w:p w14:paraId="694037DB" w14:textId="77777777" w:rsidR="00797B58" w:rsidRPr="00990FD6" w:rsidRDefault="00797B58" w:rsidP="00797B58">
      <w:pPr>
        <w:rPr>
          <w:szCs w:val="20"/>
        </w:rPr>
      </w:pPr>
    </w:p>
    <w:p w14:paraId="5FABB7A1" w14:textId="77777777" w:rsidR="00797B58" w:rsidRPr="00990FD6" w:rsidRDefault="00C73BD1" w:rsidP="00797B58">
      <w:pPr>
        <w:rPr>
          <w:rFonts w:eastAsia="Arial Unicode MS"/>
          <w:szCs w:val="20"/>
        </w:rPr>
      </w:pPr>
      <w:r>
        <w:rPr>
          <w:szCs w:val="20"/>
        </w:rPr>
        <w:t>Cidade, ___/___/_____</w:t>
      </w:r>
    </w:p>
    <w:p w14:paraId="59B08AFB" w14:textId="77777777" w:rsidR="00797B58" w:rsidRPr="00990FD6" w:rsidRDefault="00797B58" w:rsidP="00797B58">
      <w:pPr>
        <w:rPr>
          <w:szCs w:val="20"/>
        </w:rPr>
      </w:pPr>
    </w:p>
    <w:p w14:paraId="64D0A3CF" w14:textId="77777777" w:rsidR="00797B58" w:rsidRPr="00990FD6" w:rsidRDefault="00797B58" w:rsidP="00797B58">
      <w:pPr>
        <w:rPr>
          <w:szCs w:val="20"/>
        </w:rPr>
      </w:pPr>
      <w:r w:rsidRPr="00990FD6">
        <w:rPr>
          <w:szCs w:val="20"/>
        </w:rPr>
        <w:t>____________________________________</w:t>
      </w:r>
    </w:p>
    <w:p w14:paraId="33293A3B" w14:textId="77777777" w:rsidR="00797B58" w:rsidRPr="00990FD6" w:rsidRDefault="00797B58" w:rsidP="00797B58">
      <w:pPr>
        <w:rPr>
          <w:szCs w:val="20"/>
        </w:rPr>
      </w:pPr>
      <w:r w:rsidRPr="00990FD6">
        <w:rPr>
          <w:szCs w:val="20"/>
        </w:rPr>
        <w:t>Assinatura do representante legal</w:t>
      </w:r>
    </w:p>
    <w:p w14:paraId="4FABB0D7" w14:textId="77777777" w:rsidR="00797B58" w:rsidRPr="00990FD6" w:rsidRDefault="00797B58" w:rsidP="00797B58">
      <w:pPr>
        <w:rPr>
          <w:szCs w:val="20"/>
        </w:rPr>
      </w:pPr>
    </w:p>
    <w:p w14:paraId="08AC05EB" w14:textId="77777777" w:rsidR="00797B58" w:rsidRPr="00990FD6" w:rsidRDefault="00797B58" w:rsidP="00797B58">
      <w:pPr>
        <w:rPr>
          <w:rFonts w:eastAsia="Arial Unicode MS"/>
          <w:szCs w:val="20"/>
        </w:rPr>
      </w:pPr>
      <w:r w:rsidRPr="00990FD6">
        <w:rPr>
          <w:szCs w:val="20"/>
        </w:rPr>
        <w:t>Nome: _____________________________</w:t>
      </w:r>
    </w:p>
    <w:p w14:paraId="4A6BCBBB" w14:textId="77777777" w:rsidR="00797B58" w:rsidRPr="00990FD6" w:rsidRDefault="00797B58" w:rsidP="00797B58">
      <w:pPr>
        <w:rPr>
          <w:szCs w:val="20"/>
        </w:rPr>
      </w:pPr>
    </w:p>
    <w:p w14:paraId="2473AA17" w14:textId="77777777" w:rsidR="00797B58" w:rsidRPr="00990FD6" w:rsidRDefault="00797B58" w:rsidP="00797B58">
      <w:pPr>
        <w:rPr>
          <w:szCs w:val="20"/>
        </w:rPr>
      </w:pPr>
      <w:r w:rsidRPr="00990FD6">
        <w:rPr>
          <w:szCs w:val="20"/>
        </w:rPr>
        <w:t>Função: ____________________________</w:t>
      </w:r>
    </w:p>
    <w:p w14:paraId="0450F014" w14:textId="77777777" w:rsidR="00797B58" w:rsidRPr="00990FD6" w:rsidRDefault="00797B58" w:rsidP="00797B58">
      <w:pPr>
        <w:rPr>
          <w:szCs w:val="20"/>
        </w:rPr>
      </w:pPr>
    </w:p>
    <w:p w14:paraId="3016D9D4" w14:textId="2BCC5337" w:rsidR="005A006B" w:rsidRPr="00990FD6" w:rsidRDefault="00797B58" w:rsidP="003D0AA0">
      <w:pPr>
        <w:pStyle w:val="Legenda"/>
        <w:rPr>
          <w:szCs w:val="20"/>
        </w:rPr>
      </w:pPr>
      <w:r w:rsidRPr="00990FD6">
        <w:rPr>
          <w:szCs w:val="20"/>
        </w:rPr>
        <w:br w:type="page"/>
      </w:r>
      <w:bookmarkStart w:id="65" w:name="_Ref450205931"/>
      <w:bookmarkStart w:id="66" w:name="_Ref78987220"/>
      <w:bookmarkStart w:id="67" w:name="_Ref450206155"/>
      <w:bookmarkStart w:id="68" w:name="_Toc392675805"/>
      <w:bookmarkStart w:id="69" w:name="_Ref394332982"/>
      <w:bookmarkStart w:id="70" w:name="_Ref394333135"/>
      <w:bookmarkStart w:id="71" w:name="_Ref394333278"/>
      <w:bookmarkStart w:id="72" w:name="_Ref394393227"/>
      <w:bookmarkStart w:id="73" w:name="_Ref450206017"/>
      <w:bookmarkStart w:id="74" w:name="_Ref450206149"/>
      <w:r w:rsidR="005A006B" w:rsidRPr="00990FD6">
        <w:rPr>
          <w:szCs w:val="20"/>
        </w:rPr>
        <w:lastRenderedPageBreak/>
        <w:t xml:space="preserve">Anexo </w:t>
      </w:r>
      <w:bookmarkEnd w:id="65"/>
      <w:r w:rsidR="003D0AA0">
        <w:rPr>
          <w:szCs w:val="20"/>
        </w:rPr>
        <w:fldChar w:fldCharType="begin"/>
      </w:r>
      <w:r w:rsidR="003D0AA0">
        <w:rPr>
          <w:szCs w:val="20"/>
        </w:rPr>
        <w:instrText xml:space="preserve"> SEQ Anexo \* ROMAN </w:instrText>
      </w:r>
      <w:r w:rsidR="003D0AA0">
        <w:rPr>
          <w:szCs w:val="20"/>
        </w:rPr>
        <w:fldChar w:fldCharType="separate"/>
      </w:r>
      <w:r w:rsidR="008579EF">
        <w:rPr>
          <w:szCs w:val="20"/>
        </w:rPr>
        <w:t>III</w:t>
      </w:r>
      <w:r w:rsidR="003D0AA0">
        <w:rPr>
          <w:szCs w:val="20"/>
        </w:rPr>
        <w:fldChar w:fldCharType="end"/>
      </w:r>
      <w:bookmarkEnd w:id="66"/>
      <w:r w:rsidR="005A006B" w:rsidRPr="00990FD6">
        <w:rPr>
          <w:szCs w:val="20"/>
        </w:rPr>
        <w:t>: Planilha de Custos do Valor do Orçamento de Referência</w:t>
      </w:r>
      <w:bookmarkEnd w:id="67"/>
    </w:p>
    <w:p w14:paraId="77AF5415" w14:textId="77777777" w:rsidR="005A006B" w:rsidRPr="00990FD6" w:rsidRDefault="005A006B" w:rsidP="005A006B">
      <w:pPr>
        <w:rPr>
          <w:szCs w:val="20"/>
        </w:rPr>
      </w:pPr>
    </w:p>
    <w:p w14:paraId="1C39A111" w14:textId="77777777" w:rsidR="005A006B" w:rsidRPr="00990FD6" w:rsidRDefault="005A006B" w:rsidP="005A006B">
      <w:pPr>
        <w:rPr>
          <w:szCs w:val="20"/>
        </w:rPr>
      </w:pPr>
    </w:p>
    <w:p w14:paraId="69E4D154" w14:textId="77777777" w:rsidR="005A006B" w:rsidRPr="00990FD6" w:rsidRDefault="005A006B" w:rsidP="005A006B">
      <w:pPr>
        <w:rPr>
          <w:szCs w:val="20"/>
        </w:rPr>
      </w:pPr>
    </w:p>
    <w:p w14:paraId="0A3F80A6" w14:textId="77777777" w:rsidR="005A006B" w:rsidRPr="00990FD6" w:rsidRDefault="005A006B" w:rsidP="005A006B">
      <w:pPr>
        <w:rPr>
          <w:szCs w:val="20"/>
        </w:rPr>
      </w:pPr>
    </w:p>
    <w:p w14:paraId="413720D1" w14:textId="77777777" w:rsidR="005A006B" w:rsidRPr="00990FD6" w:rsidRDefault="005A006B" w:rsidP="005A006B">
      <w:pPr>
        <w:rPr>
          <w:szCs w:val="20"/>
        </w:rPr>
      </w:pPr>
    </w:p>
    <w:p w14:paraId="7AF2DAD2" w14:textId="77777777" w:rsidR="005A006B" w:rsidRPr="00990FD6" w:rsidRDefault="005A006B" w:rsidP="005A006B">
      <w:pPr>
        <w:rPr>
          <w:szCs w:val="20"/>
        </w:rPr>
      </w:pPr>
    </w:p>
    <w:p w14:paraId="51C1B5E1" w14:textId="77777777" w:rsidR="005A006B" w:rsidRPr="00990FD6" w:rsidRDefault="005A006B" w:rsidP="005A006B">
      <w:pPr>
        <w:rPr>
          <w:szCs w:val="20"/>
        </w:rPr>
      </w:pPr>
    </w:p>
    <w:p w14:paraId="0F6B61DE" w14:textId="77777777" w:rsidR="005A006B" w:rsidRPr="00990FD6" w:rsidRDefault="005A006B" w:rsidP="005A006B">
      <w:pPr>
        <w:rPr>
          <w:szCs w:val="20"/>
        </w:rPr>
      </w:pPr>
    </w:p>
    <w:p w14:paraId="25962F0F" w14:textId="77777777" w:rsidR="005A006B" w:rsidRPr="00990FD6" w:rsidRDefault="005A006B" w:rsidP="005A006B">
      <w:pPr>
        <w:rPr>
          <w:szCs w:val="20"/>
        </w:rPr>
      </w:pPr>
    </w:p>
    <w:p w14:paraId="0D9808C7" w14:textId="77777777" w:rsidR="005A006B" w:rsidRPr="00990FD6" w:rsidRDefault="005A006B" w:rsidP="005A006B">
      <w:pPr>
        <w:rPr>
          <w:szCs w:val="20"/>
        </w:rPr>
      </w:pPr>
    </w:p>
    <w:p w14:paraId="1C9561DC" w14:textId="77777777" w:rsidR="005A006B" w:rsidRPr="00990FD6" w:rsidRDefault="005A006B" w:rsidP="005A006B">
      <w:pPr>
        <w:rPr>
          <w:szCs w:val="20"/>
        </w:rPr>
      </w:pPr>
    </w:p>
    <w:p w14:paraId="29D7E4CE" w14:textId="77777777" w:rsidR="005A006B" w:rsidRPr="00990FD6" w:rsidRDefault="005A006B" w:rsidP="005A006B">
      <w:pPr>
        <w:rPr>
          <w:szCs w:val="20"/>
        </w:rPr>
      </w:pPr>
    </w:p>
    <w:p w14:paraId="5A7168EF" w14:textId="77777777" w:rsidR="005A006B" w:rsidRPr="00990FD6" w:rsidRDefault="005A006B" w:rsidP="005A006B">
      <w:pPr>
        <w:jc w:val="center"/>
        <w:rPr>
          <w:b/>
          <w:szCs w:val="20"/>
        </w:rPr>
      </w:pPr>
      <w:r w:rsidRPr="00990FD6">
        <w:rPr>
          <w:b/>
          <w:szCs w:val="20"/>
        </w:rPr>
        <w:t>PLANILHA DE CUSTOS DO VALOR DO ORÇAMENTO DE REFERÊNCIA</w:t>
      </w:r>
    </w:p>
    <w:p w14:paraId="4BD37835" w14:textId="77777777" w:rsidR="005A006B" w:rsidRPr="00990FD6" w:rsidRDefault="005A006B" w:rsidP="005A006B">
      <w:pPr>
        <w:rPr>
          <w:szCs w:val="20"/>
        </w:rPr>
      </w:pPr>
    </w:p>
    <w:p w14:paraId="0AB76BDD" w14:textId="77777777" w:rsidR="005A006B" w:rsidRPr="00990FD6" w:rsidRDefault="005A006B" w:rsidP="005A006B">
      <w:pPr>
        <w:rPr>
          <w:szCs w:val="20"/>
        </w:rPr>
      </w:pPr>
    </w:p>
    <w:p w14:paraId="39B1B243" w14:textId="77777777" w:rsidR="005A006B" w:rsidRPr="00990FD6" w:rsidRDefault="005A006B" w:rsidP="005A006B">
      <w:pPr>
        <w:jc w:val="center"/>
        <w:rPr>
          <w:b/>
          <w:szCs w:val="20"/>
        </w:rPr>
      </w:pPr>
      <w:r w:rsidRPr="00990FD6">
        <w:rPr>
          <w:b/>
          <w:szCs w:val="20"/>
        </w:rPr>
        <w:t>(GRAVADO EM ARQUIVO SEPARADO)</w:t>
      </w:r>
    </w:p>
    <w:bookmarkEnd w:id="68"/>
    <w:bookmarkEnd w:id="69"/>
    <w:bookmarkEnd w:id="70"/>
    <w:bookmarkEnd w:id="71"/>
    <w:bookmarkEnd w:id="72"/>
    <w:p w14:paraId="711077EC" w14:textId="77777777" w:rsidR="005A006B" w:rsidRPr="00990FD6" w:rsidRDefault="005A006B" w:rsidP="005A006B">
      <w:pPr>
        <w:rPr>
          <w:szCs w:val="20"/>
        </w:rPr>
      </w:pPr>
    </w:p>
    <w:p w14:paraId="1FD592CB" w14:textId="77777777" w:rsidR="005A006B" w:rsidRPr="00990FD6" w:rsidRDefault="005A006B" w:rsidP="005A006B">
      <w:pPr>
        <w:spacing w:after="200" w:line="276" w:lineRule="auto"/>
        <w:jc w:val="left"/>
        <w:rPr>
          <w:szCs w:val="20"/>
        </w:rPr>
      </w:pPr>
      <w:r w:rsidRPr="00990FD6">
        <w:rPr>
          <w:szCs w:val="20"/>
        </w:rPr>
        <w:br w:type="page"/>
      </w:r>
    </w:p>
    <w:p w14:paraId="5F6D4B8A" w14:textId="23746B9F" w:rsidR="00797B58" w:rsidRPr="00990FD6" w:rsidRDefault="00123C9F" w:rsidP="003D0AA0">
      <w:pPr>
        <w:pStyle w:val="Legenda"/>
        <w:rPr>
          <w:szCs w:val="20"/>
        </w:rPr>
      </w:pPr>
      <w:bookmarkStart w:id="75" w:name="_Ref78986735"/>
      <w:r w:rsidRPr="00990FD6">
        <w:rPr>
          <w:szCs w:val="20"/>
        </w:rPr>
        <w:lastRenderedPageBreak/>
        <w:t xml:space="preserve">Anexo </w:t>
      </w:r>
      <w:bookmarkEnd w:id="73"/>
      <w:r w:rsidR="003D0AA0">
        <w:rPr>
          <w:szCs w:val="20"/>
        </w:rPr>
        <w:fldChar w:fldCharType="begin"/>
      </w:r>
      <w:r w:rsidR="003D0AA0">
        <w:rPr>
          <w:szCs w:val="20"/>
        </w:rPr>
        <w:instrText xml:space="preserve"> SEQ Anexo \* ROMAN </w:instrText>
      </w:r>
      <w:r w:rsidR="003D0AA0">
        <w:rPr>
          <w:szCs w:val="20"/>
        </w:rPr>
        <w:fldChar w:fldCharType="separate"/>
      </w:r>
      <w:r w:rsidR="008579EF">
        <w:rPr>
          <w:szCs w:val="20"/>
        </w:rPr>
        <w:t>IV</w:t>
      </w:r>
      <w:r w:rsidR="003D0AA0">
        <w:rPr>
          <w:szCs w:val="20"/>
        </w:rPr>
        <w:fldChar w:fldCharType="end"/>
      </w:r>
      <w:r w:rsidR="0040590C" w:rsidRPr="00990FD6">
        <w:rPr>
          <w:szCs w:val="20"/>
        </w:rPr>
        <w:t>: Detalhamento dos Encargos Sociais e do BDI</w:t>
      </w:r>
      <w:bookmarkEnd w:id="74"/>
      <w:bookmarkEnd w:id="75"/>
    </w:p>
    <w:p w14:paraId="7EF7C625" w14:textId="77777777" w:rsidR="00797B58" w:rsidRPr="00990FD6" w:rsidRDefault="00797B58" w:rsidP="00797B58">
      <w:pPr>
        <w:rPr>
          <w:szCs w:val="20"/>
        </w:rPr>
      </w:pPr>
    </w:p>
    <w:p w14:paraId="0279718E" w14:textId="77777777" w:rsidR="00797B58" w:rsidRPr="00990FD6" w:rsidRDefault="00797B58" w:rsidP="00797B58">
      <w:pPr>
        <w:rPr>
          <w:szCs w:val="20"/>
        </w:rPr>
      </w:pPr>
    </w:p>
    <w:p w14:paraId="08060EA9" w14:textId="77777777" w:rsidR="00797B58" w:rsidRPr="00990FD6" w:rsidRDefault="00797B58" w:rsidP="00797B58">
      <w:pPr>
        <w:rPr>
          <w:szCs w:val="20"/>
        </w:rPr>
      </w:pPr>
    </w:p>
    <w:p w14:paraId="6B6D141B" w14:textId="77777777" w:rsidR="00797B58" w:rsidRPr="00990FD6" w:rsidRDefault="00797B58" w:rsidP="00797B58">
      <w:pPr>
        <w:rPr>
          <w:szCs w:val="20"/>
        </w:rPr>
      </w:pPr>
    </w:p>
    <w:p w14:paraId="52A92ECF" w14:textId="77777777" w:rsidR="00797B58" w:rsidRPr="00990FD6" w:rsidRDefault="00797B58" w:rsidP="00797B58">
      <w:pPr>
        <w:rPr>
          <w:szCs w:val="20"/>
        </w:rPr>
      </w:pPr>
    </w:p>
    <w:p w14:paraId="3F759231" w14:textId="77777777" w:rsidR="00797B58" w:rsidRPr="00990FD6" w:rsidRDefault="00797B58" w:rsidP="00797B58">
      <w:pPr>
        <w:rPr>
          <w:szCs w:val="20"/>
        </w:rPr>
      </w:pPr>
    </w:p>
    <w:p w14:paraId="1C763739" w14:textId="77777777" w:rsidR="00797B58" w:rsidRPr="00990FD6" w:rsidRDefault="00797B58" w:rsidP="00797B58">
      <w:pPr>
        <w:rPr>
          <w:szCs w:val="20"/>
        </w:rPr>
      </w:pPr>
    </w:p>
    <w:p w14:paraId="7E313BE0" w14:textId="77777777" w:rsidR="00797B58" w:rsidRPr="00990FD6" w:rsidRDefault="00797B58" w:rsidP="00797B58">
      <w:pPr>
        <w:rPr>
          <w:szCs w:val="20"/>
        </w:rPr>
      </w:pPr>
    </w:p>
    <w:p w14:paraId="41D30D17" w14:textId="77777777" w:rsidR="00797B58" w:rsidRPr="00990FD6" w:rsidRDefault="00797B58" w:rsidP="00797B58">
      <w:pPr>
        <w:rPr>
          <w:szCs w:val="20"/>
        </w:rPr>
      </w:pPr>
    </w:p>
    <w:p w14:paraId="58AA09FD" w14:textId="77777777" w:rsidR="00797B58" w:rsidRPr="00990FD6" w:rsidRDefault="00797B58" w:rsidP="00797B58">
      <w:pPr>
        <w:rPr>
          <w:szCs w:val="20"/>
        </w:rPr>
      </w:pPr>
    </w:p>
    <w:p w14:paraId="0E4E1890" w14:textId="77777777" w:rsidR="00797B58" w:rsidRPr="00990FD6" w:rsidRDefault="00797B58" w:rsidP="00797B58">
      <w:pPr>
        <w:rPr>
          <w:szCs w:val="20"/>
        </w:rPr>
      </w:pPr>
    </w:p>
    <w:p w14:paraId="65110422" w14:textId="77777777" w:rsidR="00797B58" w:rsidRPr="00990FD6" w:rsidRDefault="00797B58" w:rsidP="00797B58">
      <w:pPr>
        <w:rPr>
          <w:szCs w:val="20"/>
        </w:rPr>
      </w:pPr>
    </w:p>
    <w:p w14:paraId="58D8728D" w14:textId="77777777" w:rsidR="00797B58" w:rsidRPr="00990FD6" w:rsidRDefault="00797B58" w:rsidP="00797B58">
      <w:pPr>
        <w:rPr>
          <w:szCs w:val="20"/>
        </w:rPr>
      </w:pPr>
    </w:p>
    <w:p w14:paraId="02AF8223" w14:textId="77777777" w:rsidR="00797B58" w:rsidRPr="00990FD6" w:rsidRDefault="00797B58" w:rsidP="00797B58">
      <w:pPr>
        <w:rPr>
          <w:szCs w:val="20"/>
        </w:rPr>
      </w:pPr>
    </w:p>
    <w:p w14:paraId="2220364F" w14:textId="77777777" w:rsidR="00797B58" w:rsidRPr="00990FD6" w:rsidRDefault="00797B58" w:rsidP="00797B58">
      <w:pPr>
        <w:rPr>
          <w:szCs w:val="20"/>
        </w:rPr>
      </w:pPr>
    </w:p>
    <w:p w14:paraId="48D03404" w14:textId="77777777" w:rsidR="00797B58" w:rsidRPr="00990FD6" w:rsidRDefault="00797B58" w:rsidP="00797B58">
      <w:pPr>
        <w:rPr>
          <w:szCs w:val="20"/>
        </w:rPr>
      </w:pPr>
    </w:p>
    <w:p w14:paraId="76685A96" w14:textId="77777777" w:rsidR="00797B58" w:rsidRPr="00990FD6" w:rsidRDefault="00797B58" w:rsidP="00797B58">
      <w:pPr>
        <w:rPr>
          <w:szCs w:val="20"/>
        </w:rPr>
      </w:pPr>
    </w:p>
    <w:p w14:paraId="1C68243B" w14:textId="77777777" w:rsidR="00797B58" w:rsidRPr="00990FD6" w:rsidRDefault="00797B58" w:rsidP="00797B58">
      <w:pPr>
        <w:jc w:val="center"/>
        <w:rPr>
          <w:b/>
          <w:szCs w:val="20"/>
        </w:rPr>
      </w:pPr>
      <w:r w:rsidRPr="00990FD6">
        <w:rPr>
          <w:b/>
          <w:szCs w:val="20"/>
        </w:rPr>
        <w:t>Detalhamento</w:t>
      </w:r>
      <w:r w:rsidRPr="00990FD6">
        <w:rPr>
          <w:b/>
          <w:szCs w:val="20"/>
          <w:lang w:eastAsia="pt-BR"/>
        </w:rPr>
        <w:t xml:space="preserve"> dos Encargos Sociais – Horista e Mensalista (preenchido)</w:t>
      </w:r>
    </w:p>
    <w:p w14:paraId="6242A919" w14:textId="77777777" w:rsidR="00797B58" w:rsidRPr="00990FD6" w:rsidRDefault="00797B58" w:rsidP="00797B58">
      <w:pPr>
        <w:jc w:val="center"/>
        <w:rPr>
          <w:b/>
          <w:szCs w:val="20"/>
          <w:lang w:eastAsia="pt-BR"/>
        </w:rPr>
      </w:pPr>
      <w:r w:rsidRPr="00990FD6">
        <w:rPr>
          <w:b/>
          <w:szCs w:val="20"/>
        </w:rPr>
        <w:t>Detalhamento</w:t>
      </w:r>
      <w:r w:rsidRPr="00990FD6">
        <w:rPr>
          <w:b/>
          <w:szCs w:val="20"/>
          <w:lang w:eastAsia="pt-BR"/>
        </w:rPr>
        <w:t xml:space="preserve"> dos Encargos Sociais – Horista e Mensalista (em branco)</w:t>
      </w:r>
    </w:p>
    <w:p w14:paraId="325E10BB" w14:textId="77777777" w:rsidR="00797B58" w:rsidRPr="00990FD6" w:rsidRDefault="00797B58" w:rsidP="00797B58">
      <w:pPr>
        <w:jc w:val="center"/>
        <w:rPr>
          <w:b/>
          <w:szCs w:val="20"/>
          <w:lang w:eastAsia="pt-BR"/>
        </w:rPr>
      </w:pPr>
      <w:r w:rsidRPr="00990FD6">
        <w:rPr>
          <w:b/>
          <w:szCs w:val="20"/>
        </w:rPr>
        <w:t>Detalhamento</w:t>
      </w:r>
      <w:r w:rsidRPr="00990FD6">
        <w:rPr>
          <w:b/>
          <w:szCs w:val="20"/>
          <w:lang w:eastAsia="pt-BR"/>
        </w:rPr>
        <w:t xml:space="preserve"> do BDI - Serviços</w:t>
      </w:r>
    </w:p>
    <w:p w14:paraId="5DB497F2" w14:textId="77777777" w:rsidR="00797B58" w:rsidRPr="00990FD6" w:rsidRDefault="00797B58" w:rsidP="00797B58">
      <w:pPr>
        <w:jc w:val="center"/>
        <w:rPr>
          <w:b/>
          <w:szCs w:val="20"/>
          <w:lang w:eastAsia="pt-BR"/>
        </w:rPr>
      </w:pPr>
      <w:r w:rsidRPr="00990FD6">
        <w:rPr>
          <w:b/>
          <w:szCs w:val="20"/>
        </w:rPr>
        <w:t>Detalhamento</w:t>
      </w:r>
      <w:r w:rsidR="00CA4420" w:rsidRPr="00990FD6">
        <w:rPr>
          <w:b/>
          <w:szCs w:val="20"/>
          <w:lang w:eastAsia="pt-BR"/>
        </w:rPr>
        <w:t xml:space="preserve"> do BDI – Fornecimento</w:t>
      </w:r>
    </w:p>
    <w:p w14:paraId="7435F9B9" w14:textId="77777777" w:rsidR="00797B58" w:rsidRPr="00990FD6" w:rsidRDefault="00797B58" w:rsidP="00797B58">
      <w:pPr>
        <w:rPr>
          <w:szCs w:val="20"/>
        </w:rPr>
      </w:pPr>
    </w:p>
    <w:p w14:paraId="55BA341A" w14:textId="77777777" w:rsidR="00FD7DED" w:rsidRPr="00990FD6" w:rsidRDefault="00797B58" w:rsidP="00797B58">
      <w:pPr>
        <w:jc w:val="center"/>
        <w:rPr>
          <w:szCs w:val="20"/>
        </w:rPr>
      </w:pPr>
      <w:r w:rsidRPr="00990FD6">
        <w:rPr>
          <w:szCs w:val="20"/>
        </w:rPr>
        <w:br w:type="page"/>
      </w:r>
    </w:p>
    <w:p w14:paraId="636DBA10" w14:textId="77777777" w:rsidR="00797B58" w:rsidRPr="00990FD6" w:rsidRDefault="00797B58" w:rsidP="00797B58">
      <w:pPr>
        <w:jc w:val="center"/>
        <w:rPr>
          <w:b/>
          <w:szCs w:val="20"/>
          <w:lang w:eastAsia="pt-BR"/>
        </w:rPr>
      </w:pPr>
      <w:r w:rsidRPr="00990FD6">
        <w:rPr>
          <w:b/>
          <w:szCs w:val="20"/>
        </w:rPr>
        <w:lastRenderedPageBreak/>
        <w:t>Detalhamento</w:t>
      </w:r>
      <w:r w:rsidRPr="00990FD6">
        <w:rPr>
          <w:b/>
          <w:szCs w:val="20"/>
          <w:lang w:eastAsia="pt-BR"/>
        </w:rPr>
        <w:t xml:space="preserve"> dos Encargos Sociais – Horista e Mensalista – Sem Desoneração (preenchido)</w:t>
      </w:r>
    </w:p>
    <w:p w14:paraId="0387D1E1" w14:textId="77777777" w:rsidR="00DE44AF" w:rsidRPr="00990FD6" w:rsidRDefault="00DE44AF" w:rsidP="00797B58">
      <w:pPr>
        <w:jc w:val="center"/>
        <w:rPr>
          <w:szCs w:val="20"/>
          <w:lang w:eastAsia="pt-BR"/>
        </w:rPr>
      </w:pPr>
    </w:p>
    <w:p w14:paraId="0C8B64F5" w14:textId="77777777" w:rsidR="00DE44AF" w:rsidRPr="00990FD6" w:rsidRDefault="00DE44AF" w:rsidP="00797B58">
      <w:pPr>
        <w:jc w:val="center"/>
        <w:rPr>
          <w:b/>
          <w:szCs w:val="20"/>
        </w:rPr>
      </w:pPr>
      <w:r w:rsidRPr="00990FD6">
        <w:rPr>
          <w:b/>
          <w:szCs w:val="20"/>
          <w:lang w:eastAsia="pt-BR"/>
        </w:rPr>
        <w:t>QUADRO DES (preenchido)</w:t>
      </w:r>
    </w:p>
    <w:p w14:paraId="5AACB1AA" w14:textId="77777777" w:rsidR="00797B58" w:rsidRPr="00990FD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5A7170" w:rsidRPr="004C6F7D" w14:paraId="66DB4618" w14:textId="77777777" w:rsidTr="008579EF">
        <w:trPr>
          <w:trHeight w:val="113"/>
          <w:jc w:val="center"/>
        </w:trPr>
        <w:tc>
          <w:tcPr>
            <w:tcW w:w="5993" w:type="dxa"/>
            <w:gridSpan w:val="2"/>
            <w:vMerge w:val="restart"/>
            <w:shd w:val="clear" w:color="auto" w:fill="auto"/>
            <w:vAlign w:val="center"/>
          </w:tcPr>
          <w:p w14:paraId="714B4479" w14:textId="77777777" w:rsidR="005A7170" w:rsidRPr="004C6F7D" w:rsidRDefault="005A7170" w:rsidP="008579EF">
            <w:pPr>
              <w:jc w:val="center"/>
              <w:rPr>
                <w:b/>
              </w:rPr>
            </w:pPr>
            <w:r w:rsidRPr="004C6F7D">
              <w:rPr>
                <w:b/>
              </w:rPr>
              <w:t>DISCRIMINAÇÃO</w:t>
            </w:r>
          </w:p>
        </w:tc>
        <w:tc>
          <w:tcPr>
            <w:tcW w:w="1416" w:type="dxa"/>
            <w:shd w:val="clear" w:color="auto" w:fill="auto"/>
            <w:vAlign w:val="center"/>
          </w:tcPr>
          <w:p w14:paraId="6F8ED8EE" w14:textId="77777777" w:rsidR="005A7170" w:rsidRPr="004C6F7D" w:rsidRDefault="005A7170" w:rsidP="008579EF">
            <w:pPr>
              <w:jc w:val="center"/>
              <w:rPr>
                <w:b/>
              </w:rPr>
            </w:pPr>
            <w:r w:rsidRPr="004C6F7D">
              <w:rPr>
                <w:b/>
              </w:rPr>
              <w:t>HORISTA</w:t>
            </w:r>
          </w:p>
        </w:tc>
        <w:tc>
          <w:tcPr>
            <w:tcW w:w="1776" w:type="dxa"/>
            <w:shd w:val="clear" w:color="auto" w:fill="auto"/>
            <w:vAlign w:val="center"/>
          </w:tcPr>
          <w:p w14:paraId="56250FC8" w14:textId="77777777" w:rsidR="005A7170" w:rsidRPr="004C6F7D" w:rsidRDefault="005A7170" w:rsidP="008579EF">
            <w:pPr>
              <w:jc w:val="center"/>
              <w:rPr>
                <w:b/>
              </w:rPr>
            </w:pPr>
            <w:r w:rsidRPr="004C6F7D">
              <w:rPr>
                <w:b/>
              </w:rPr>
              <w:t>MENSALISTA</w:t>
            </w:r>
          </w:p>
        </w:tc>
      </w:tr>
      <w:tr w:rsidR="005A7170" w:rsidRPr="004C6F7D" w14:paraId="5EB4DF55" w14:textId="77777777" w:rsidTr="008579EF">
        <w:trPr>
          <w:trHeight w:val="113"/>
          <w:jc w:val="center"/>
        </w:trPr>
        <w:tc>
          <w:tcPr>
            <w:tcW w:w="5993" w:type="dxa"/>
            <w:gridSpan w:val="2"/>
            <w:vMerge/>
            <w:shd w:val="clear" w:color="auto" w:fill="auto"/>
            <w:vAlign w:val="center"/>
          </w:tcPr>
          <w:p w14:paraId="051CE9C7" w14:textId="77777777" w:rsidR="005A7170" w:rsidRPr="004C6F7D" w:rsidRDefault="005A7170" w:rsidP="008579EF"/>
        </w:tc>
        <w:tc>
          <w:tcPr>
            <w:tcW w:w="1416" w:type="dxa"/>
            <w:shd w:val="clear" w:color="auto" w:fill="auto"/>
            <w:vAlign w:val="center"/>
          </w:tcPr>
          <w:p w14:paraId="41412FB7" w14:textId="77777777" w:rsidR="005A7170" w:rsidRPr="004C6F7D" w:rsidRDefault="005A7170" w:rsidP="008579EF">
            <w:pPr>
              <w:jc w:val="center"/>
              <w:rPr>
                <w:b/>
              </w:rPr>
            </w:pPr>
            <w:r w:rsidRPr="004C6F7D">
              <w:rPr>
                <w:b/>
              </w:rPr>
              <w:t>%</w:t>
            </w:r>
          </w:p>
        </w:tc>
        <w:tc>
          <w:tcPr>
            <w:tcW w:w="1776" w:type="dxa"/>
            <w:shd w:val="clear" w:color="auto" w:fill="auto"/>
            <w:vAlign w:val="center"/>
          </w:tcPr>
          <w:p w14:paraId="7CD050B3" w14:textId="77777777" w:rsidR="005A7170" w:rsidRPr="004C6F7D" w:rsidRDefault="005A7170" w:rsidP="008579EF">
            <w:pPr>
              <w:jc w:val="center"/>
              <w:rPr>
                <w:b/>
              </w:rPr>
            </w:pPr>
            <w:r w:rsidRPr="004C6F7D">
              <w:rPr>
                <w:b/>
              </w:rPr>
              <w:t>%</w:t>
            </w:r>
          </w:p>
        </w:tc>
      </w:tr>
      <w:tr w:rsidR="005A7170" w:rsidRPr="004C6F7D" w14:paraId="51A2E319" w14:textId="77777777" w:rsidTr="008579EF">
        <w:trPr>
          <w:trHeight w:val="113"/>
          <w:jc w:val="center"/>
        </w:trPr>
        <w:tc>
          <w:tcPr>
            <w:tcW w:w="644" w:type="dxa"/>
            <w:shd w:val="clear" w:color="auto" w:fill="auto"/>
            <w:vAlign w:val="center"/>
          </w:tcPr>
          <w:p w14:paraId="5BE8A6E7" w14:textId="77777777" w:rsidR="005A7170" w:rsidRPr="004C6F7D" w:rsidRDefault="005A7170" w:rsidP="008579EF">
            <w:pPr>
              <w:jc w:val="center"/>
              <w:rPr>
                <w:b/>
              </w:rPr>
            </w:pPr>
            <w:r w:rsidRPr="004C6F7D">
              <w:rPr>
                <w:b/>
              </w:rPr>
              <w:t>A</w:t>
            </w:r>
          </w:p>
        </w:tc>
        <w:tc>
          <w:tcPr>
            <w:tcW w:w="8541" w:type="dxa"/>
            <w:gridSpan w:val="3"/>
            <w:shd w:val="clear" w:color="auto" w:fill="auto"/>
            <w:vAlign w:val="center"/>
          </w:tcPr>
          <w:p w14:paraId="0757E2C2" w14:textId="77777777" w:rsidR="005A7170" w:rsidRPr="004C6F7D" w:rsidRDefault="005A7170" w:rsidP="008579EF">
            <w:pPr>
              <w:rPr>
                <w:b/>
              </w:rPr>
            </w:pPr>
            <w:r w:rsidRPr="004C6F7D">
              <w:rPr>
                <w:b/>
              </w:rPr>
              <w:t>ENCARGOS SOCIAIS BÁSICOS</w:t>
            </w:r>
          </w:p>
        </w:tc>
      </w:tr>
      <w:tr w:rsidR="005A7170" w:rsidRPr="004C6F7D" w14:paraId="0881DDDC" w14:textId="77777777" w:rsidTr="008579EF">
        <w:trPr>
          <w:trHeight w:val="113"/>
          <w:jc w:val="center"/>
        </w:trPr>
        <w:tc>
          <w:tcPr>
            <w:tcW w:w="644" w:type="dxa"/>
            <w:shd w:val="clear" w:color="auto" w:fill="auto"/>
            <w:vAlign w:val="center"/>
          </w:tcPr>
          <w:p w14:paraId="70EF1FE1" w14:textId="77777777" w:rsidR="005A7170" w:rsidRPr="004C6F7D" w:rsidRDefault="005A7170" w:rsidP="008579EF">
            <w:pPr>
              <w:jc w:val="center"/>
            </w:pPr>
            <w:r w:rsidRPr="004C6F7D">
              <w:t>A1</w:t>
            </w:r>
          </w:p>
        </w:tc>
        <w:tc>
          <w:tcPr>
            <w:tcW w:w="5349" w:type="dxa"/>
            <w:shd w:val="clear" w:color="auto" w:fill="auto"/>
            <w:vAlign w:val="center"/>
          </w:tcPr>
          <w:p w14:paraId="20A6E6DD" w14:textId="77777777" w:rsidR="005A7170" w:rsidRPr="004C6F7D" w:rsidRDefault="005A7170" w:rsidP="008579EF">
            <w:r w:rsidRPr="004C6F7D">
              <w:t>INSS</w:t>
            </w:r>
          </w:p>
        </w:tc>
        <w:tc>
          <w:tcPr>
            <w:tcW w:w="1416" w:type="dxa"/>
            <w:shd w:val="clear" w:color="auto" w:fill="auto"/>
            <w:vAlign w:val="bottom"/>
          </w:tcPr>
          <w:p w14:paraId="3DF363F5" w14:textId="77777777" w:rsidR="005A7170" w:rsidRPr="004C6F7D" w:rsidRDefault="005A7170" w:rsidP="008579EF">
            <w:pPr>
              <w:jc w:val="center"/>
            </w:pPr>
            <w:r w:rsidRPr="004C6F7D">
              <w:t>20,00%</w:t>
            </w:r>
          </w:p>
        </w:tc>
        <w:tc>
          <w:tcPr>
            <w:tcW w:w="1776" w:type="dxa"/>
            <w:shd w:val="clear" w:color="auto" w:fill="auto"/>
            <w:vAlign w:val="bottom"/>
          </w:tcPr>
          <w:p w14:paraId="3D4E8645" w14:textId="77777777" w:rsidR="005A7170" w:rsidRPr="004C6F7D" w:rsidRDefault="005A7170" w:rsidP="008579EF">
            <w:pPr>
              <w:jc w:val="center"/>
            </w:pPr>
            <w:r w:rsidRPr="004C6F7D">
              <w:t>20,00%</w:t>
            </w:r>
          </w:p>
        </w:tc>
      </w:tr>
      <w:tr w:rsidR="005A7170" w:rsidRPr="004C6F7D" w14:paraId="7FA872FC" w14:textId="77777777" w:rsidTr="008579EF">
        <w:trPr>
          <w:trHeight w:val="113"/>
          <w:jc w:val="center"/>
        </w:trPr>
        <w:tc>
          <w:tcPr>
            <w:tcW w:w="644" w:type="dxa"/>
            <w:shd w:val="clear" w:color="auto" w:fill="auto"/>
            <w:vAlign w:val="center"/>
          </w:tcPr>
          <w:p w14:paraId="7928FDC3" w14:textId="77777777" w:rsidR="005A7170" w:rsidRPr="004C6F7D" w:rsidRDefault="005A7170" w:rsidP="008579EF">
            <w:pPr>
              <w:jc w:val="center"/>
            </w:pPr>
            <w:r w:rsidRPr="004C6F7D">
              <w:t>A2</w:t>
            </w:r>
          </w:p>
        </w:tc>
        <w:tc>
          <w:tcPr>
            <w:tcW w:w="5349" w:type="dxa"/>
            <w:shd w:val="clear" w:color="auto" w:fill="auto"/>
            <w:vAlign w:val="center"/>
          </w:tcPr>
          <w:p w14:paraId="349C0E90" w14:textId="77777777" w:rsidR="005A7170" w:rsidRPr="004C6F7D" w:rsidRDefault="005A7170" w:rsidP="008579EF">
            <w:r w:rsidRPr="004C6F7D">
              <w:t>SESI</w:t>
            </w:r>
          </w:p>
        </w:tc>
        <w:tc>
          <w:tcPr>
            <w:tcW w:w="1416" w:type="dxa"/>
            <w:shd w:val="clear" w:color="auto" w:fill="auto"/>
            <w:vAlign w:val="bottom"/>
          </w:tcPr>
          <w:p w14:paraId="61E7735E" w14:textId="77777777" w:rsidR="005A7170" w:rsidRPr="004C6F7D" w:rsidRDefault="005A7170" w:rsidP="008579EF">
            <w:pPr>
              <w:jc w:val="center"/>
            </w:pPr>
            <w:r w:rsidRPr="004C6F7D">
              <w:t>1,50%</w:t>
            </w:r>
          </w:p>
        </w:tc>
        <w:tc>
          <w:tcPr>
            <w:tcW w:w="1776" w:type="dxa"/>
            <w:shd w:val="clear" w:color="auto" w:fill="auto"/>
            <w:vAlign w:val="bottom"/>
          </w:tcPr>
          <w:p w14:paraId="0741BAD0" w14:textId="77777777" w:rsidR="005A7170" w:rsidRPr="004C6F7D" w:rsidRDefault="005A7170" w:rsidP="008579EF">
            <w:pPr>
              <w:jc w:val="center"/>
            </w:pPr>
            <w:r w:rsidRPr="004C6F7D">
              <w:t>1,50%</w:t>
            </w:r>
          </w:p>
        </w:tc>
      </w:tr>
      <w:tr w:rsidR="005A7170" w:rsidRPr="004C6F7D" w14:paraId="66C528B8" w14:textId="77777777" w:rsidTr="008579EF">
        <w:trPr>
          <w:trHeight w:val="113"/>
          <w:jc w:val="center"/>
        </w:trPr>
        <w:tc>
          <w:tcPr>
            <w:tcW w:w="644" w:type="dxa"/>
            <w:shd w:val="clear" w:color="auto" w:fill="auto"/>
            <w:vAlign w:val="center"/>
          </w:tcPr>
          <w:p w14:paraId="7C501AF0" w14:textId="77777777" w:rsidR="005A7170" w:rsidRPr="004C6F7D" w:rsidRDefault="005A7170" w:rsidP="008579EF">
            <w:pPr>
              <w:jc w:val="center"/>
            </w:pPr>
            <w:r w:rsidRPr="004C6F7D">
              <w:t>A3</w:t>
            </w:r>
          </w:p>
        </w:tc>
        <w:tc>
          <w:tcPr>
            <w:tcW w:w="5349" w:type="dxa"/>
            <w:shd w:val="clear" w:color="auto" w:fill="auto"/>
            <w:vAlign w:val="center"/>
          </w:tcPr>
          <w:p w14:paraId="282670E2" w14:textId="77777777" w:rsidR="005A7170" w:rsidRPr="004C6F7D" w:rsidRDefault="005A7170" w:rsidP="008579EF">
            <w:r w:rsidRPr="004C6F7D">
              <w:t>SENAI</w:t>
            </w:r>
          </w:p>
        </w:tc>
        <w:tc>
          <w:tcPr>
            <w:tcW w:w="1416" w:type="dxa"/>
            <w:shd w:val="clear" w:color="auto" w:fill="auto"/>
            <w:vAlign w:val="bottom"/>
          </w:tcPr>
          <w:p w14:paraId="65C56624" w14:textId="77777777" w:rsidR="005A7170" w:rsidRPr="004C6F7D" w:rsidRDefault="005A7170" w:rsidP="008579EF">
            <w:pPr>
              <w:jc w:val="center"/>
            </w:pPr>
            <w:r w:rsidRPr="004C6F7D">
              <w:t>1,00%</w:t>
            </w:r>
          </w:p>
        </w:tc>
        <w:tc>
          <w:tcPr>
            <w:tcW w:w="1776" w:type="dxa"/>
            <w:shd w:val="clear" w:color="auto" w:fill="auto"/>
            <w:vAlign w:val="bottom"/>
          </w:tcPr>
          <w:p w14:paraId="60EC5D53" w14:textId="77777777" w:rsidR="005A7170" w:rsidRPr="004C6F7D" w:rsidRDefault="005A7170" w:rsidP="008579EF">
            <w:pPr>
              <w:jc w:val="center"/>
            </w:pPr>
            <w:r w:rsidRPr="004C6F7D">
              <w:t>1,00%</w:t>
            </w:r>
          </w:p>
        </w:tc>
      </w:tr>
      <w:tr w:rsidR="005A7170" w:rsidRPr="004C6F7D" w14:paraId="263CDD06" w14:textId="77777777" w:rsidTr="008579EF">
        <w:trPr>
          <w:trHeight w:val="113"/>
          <w:jc w:val="center"/>
        </w:trPr>
        <w:tc>
          <w:tcPr>
            <w:tcW w:w="644" w:type="dxa"/>
            <w:shd w:val="clear" w:color="auto" w:fill="auto"/>
            <w:vAlign w:val="center"/>
          </w:tcPr>
          <w:p w14:paraId="34B80671" w14:textId="77777777" w:rsidR="005A7170" w:rsidRPr="004C6F7D" w:rsidRDefault="005A7170" w:rsidP="008579EF">
            <w:pPr>
              <w:jc w:val="center"/>
            </w:pPr>
            <w:r w:rsidRPr="004C6F7D">
              <w:t>A4</w:t>
            </w:r>
          </w:p>
        </w:tc>
        <w:tc>
          <w:tcPr>
            <w:tcW w:w="5349" w:type="dxa"/>
            <w:shd w:val="clear" w:color="auto" w:fill="auto"/>
            <w:vAlign w:val="center"/>
          </w:tcPr>
          <w:p w14:paraId="12DBF099" w14:textId="77777777" w:rsidR="005A7170" w:rsidRPr="004C6F7D" w:rsidRDefault="005A7170" w:rsidP="008579EF">
            <w:r w:rsidRPr="004C6F7D">
              <w:t>INCRA</w:t>
            </w:r>
          </w:p>
        </w:tc>
        <w:tc>
          <w:tcPr>
            <w:tcW w:w="1416" w:type="dxa"/>
            <w:shd w:val="clear" w:color="auto" w:fill="auto"/>
            <w:vAlign w:val="bottom"/>
          </w:tcPr>
          <w:p w14:paraId="1AA9E55E" w14:textId="77777777" w:rsidR="005A7170" w:rsidRPr="004C6F7D" w:rsidRDefault="005A7170" w:rsidP="008579EF">
            <w:pPr>
              <w:jc w:val="center"/>
            </w:pPr>
            <w:r w:rsidRPr="004C6F7D">
              <w:t>0,20%</w:t>
            </w:r>
          </w:p>
        </w:tc>
        <w:tc>
          <w:tcPr>
            <w:tcW w:w="1776" w:type="dxa"/>
            <w:shd w:val="clear" w:color="auto" w:fill="auto"/>
            <w:vAlign w:val="bottom"/>
          </w:tcPr>
          <w:p w14:paraId="02D0FB14" w14:textId="77777777" w:rsidR="005A7170" w:rsidRPr="004C6F7D" w:rsidRDefault="005A7170" w:rsidP="008579EF">
            <w:pPr>
              <w:jc w:val="center"/>
            </w:pPr>
            <w:r w:rsidRPr="004C6F7D">
              <w:t>0,20%</w:t>
            </w:r>
          </w:p>
        </w:tc>
      </w:tr>
      <w:tr w:rsidR="005A7170" w:rsidRPr="004C6F7D" w14:paraId="49FE310C" w14:textId="77777777" w:rsidTr="008579EF">
        <w:trPr>
          <w:trHeight w:val="113"/>
          <w:jc w:val="center"/>
        </w:trPr>
        <w:tc>
          <w:tcPr>
            <w:tcW w:w="644" w:type="dxa"/>
            <w:shd w:val="clear" w:color="auto" w:fill="auto"/>
            <w:vAlign w:val="center"/>
          </w:tcPr>
          <w:p w14:paraId="07F7EFD9" w14:textId="77777777" w:rsidR="005A7170" w:rsidRPr="004C6F7D" w:rsidRDefault="005A7170" w:rsidP="008579EF">
            <w:pPr>
              <w:jc w:val="center"/>
            </w:pPr>
            <w:r w:rsidRPr="004C6F7D">
              <w:t>A5</w:t>
            </w:r>
          </w:p>
        </w:tc>
        <w:tc>
          <w:tcPr>
            <w:tcW w:w="5349" w:type="dxa"/>
            <w:shd w:val="clear" w:color="auto" w:fill="auto"/>
            <w:vAlign w:val="center"/>
          </w:tcPr>
          <w:p w14:paraId="4DB918F2" w14:textId="77777777" w:rsidR="005A7170" w:rsidRPr="004C6F7D" w:rsidRDefault="005A7170" w:rsidP="008579EF">
            <w:r w:rsidRPr="004C6F7D">
              <w:t>SEBRAE</w:t>
            </w:r>
          </w:p>
        </w:tc>
        <w:tc>
          <w:tcPr>
            <w:tcW w:w="1416" w:type="dxa"/>
            <w:shd w:val="clear" w:color="auto" w:fill="auto"/>
            <w:vAlign w:val="bottom"/>
          </w:tcPr>
          <w:p w14:paraId="50FECFD5" w14:textId="77777777" w:rsidR="005A7170" w:rsidRPr="004C6F7D" w:rsidRDefault="005A7170" w:rsidP="008579EF">
            <w:pPr>
              <w:jc w:val="center"/>
            </w:pPr>
            <w:r w:rsidRPr="004C6F7D">
              <w:t>0,60%</w:t>
            </w:r>
          </w:p>
        </w:tc>
        <w:tc>
          <w:tcPr>
            <w:tcW w:w="1776" w:type="dxa"/>
            <w:shd w:val="clear" w:color="auto" w:fill="auto"/>
            <w:vAlign w:val="bottom"/>
          </w:tcPr>
          <w:p w14:paraId="5A780900" w14:textId="77777777" w:rsidR="005A7170" w:rsidRPr="004C6F7D" w:rsidRDefault="005A7170" w:rsidP="008579EF">
            <w:pPr>
              <w:jc w:val="center"/>
            </w:pPr>
            <w:r w:rsidRPr="004C6F7D">
              <w:t>0,60%</w:t>
            </w:r>
          </w:p>
        </w:tc>
      </w:tr>
      <w:tr w:rsidR="005A7170" w:rsidRPr="004C6F7D" w14:paraId="427AC842" w14:textId="77777777" w:rsidTr="008579EF">
        <w:trPr>
          <w:trHeight w:val="113"/>
          <w:jc w:val="center"/>
        </w:trPr>
        <w:tc>
          <w:tcPr>
            <w:tcW w:w="644" w:type="dxa"/>
            <w:shd w:val="clear" w:color="auto" w:fill="auto"/>
            <w:vAlign w:val="center"/>
          </w:tcPr>
          <w:p w14:paraId="37AC705A" w14:textId="77777777" w:rsidR="005A7170" w:rsidRPr="004C6F7D" w:rsidRDefault="005A7170" w:rsidP="008579EF">
            <w:pPr>
              <w:jc w:val="center"/>
            </w:pPr>
            <w:r w:rsidRPr="004C6F7D">
              <w:t>A6</w:t>
            </w:r>
          </w:p>
        </w:tc>
        <w:tc>
          <w:tcPr>
            <w:tcW w:w="5349" w:type="dxa"/>
            <w:shd w:val="clear" w:color="auto" w:fill="auto"/>
            <w:vAlign w:val="center"/>
          </w:tcPr>
          <w:p w14:paraId="6D5F021C" w14:textId="77777777" w:rsidR="005A7170" w:rsidRPr="004C6F7D" w:rsidRDefault="005A7170" w:rsidP="008579EF">
            <w:r w:rsidRPr="004C6F7D">
              <w:t>Salário Educação</w:t>
            </w:r>
          </w:p>
        </w:tc>
        <w:tc>
          <w:tcPr>
            <w:tcW w:w="1416" w:type="dxa"/>
            <w:shd w:val="clear" w:color="auto" w:fill="auto"/>
            <w:vAlign w:val="bottom"/>
          </w:tcPr>
          <w:p w14:paraId="70E0EF12" w14:textId="77777777" w:rsidR="005A7170" w:rsidRPr="004C6F7D" w:rsidRDefault="005A7170" w:rsidP="008579EF">
            <w:pPr>
              <w:jc w:val="center"/>
            </w:pPr>
            <w:r w:rsidRPr="004C6F7D">
              <w:t>2,50%</w:t>
            </w:r>
          </w:p>
        </w:tc>
        <w:tc>
          <w:tcPr>
            <w:tcW w:w="1776" w:type="dxa"/>
            <w:shd w:val="clear" w:color="auto" w:fill="auto"/>
            <w:vAlign w:val="bottom"/>
          </w:tcPr>
          <w:p w14:paraId="00406BF8" w14:textId="77777777" w:rsidR="005A7170" w:rsidRPr="004C6F7D" w:rsidRDefault="005A7170" w:rsidP="008579EF">
            <w:pPr>
              <w:jc w:val="center"/>
            </w:pPr>
            <w:r w:rsidRPr="004C6F7D">
              <w:t>2,50%</w:t>
            </w:r>
          </w:p>
        </w:tc>
      </w:tr>
      <w:tr w:rsidR="005A7170" w:rsidRPr="004C6F7D" w14:paraId="4E871665" w14:textId="77777777" w:rsidTr="008579EF">
        <w:trPr>
          <w:trHeight w:val="113"/>
          <w:jc w:val="center"/>
        </w:trPr>
        <w:tc>
          <w:tcPr>
            <w:tcW w:w="644" w:type="dxa"/>
            <w:shd w:val="clear" w:color="auto" w:fill="auto"/>
            <w:vAlign w:val="center"/>
          </w:tcPr>
          <w:p w14:paraId="7B616A89" w14:textId="77777777" w:rsidR="005A7170" w:rsidRPr="004C6F7D" w:rsidRDefault="005A7170" w:rsidP="008579EF">
            <w:pPr>
              <w:jc w:val="center"/>
            </w:pPr>
            <w:r w:rsidRPr="004C6F7D">
              <w:t>A7</w:t>
            </w:r>
          </w:p>
        </w:tc>
        <w:tc>
          <w:tcPr>
            <w:tcW w:w="5349" w:type="dxa"/>
            <w:shd w:val="clear" w:color="auto" w:fill="auto"/>
            <w:vAlign w:val="center"/>
          </w:tcPr>
          <w:p w14:paraId="6340FAD6" w14:textId="77777777" w:rsidR="005A7170" w:rsidRPr="004C6F7D" w:rsidRDefault="005A7170" w:rsidP="008579EF">
            <w:r w:rsidRPr="004C6F7D">
              <w:t>Seguro Contra Acidente de Trabalho</w:t>
            </w:r>
          </w:p>
        </w:tc>
        <w:tc>
          <w:tcPr>
            <w:tcW w:w="1416" w:type="dxa"/>
            <w:shd w:val="clear" w:color="auto" w:fill="auto"/>
            <w:vAlign w:val="bottom"/>
          </w:tcPr>
          <w:p w14:paraId="4EE3C154" w14:textId="77777777" w:rsidR="005A7170" w:rsidRPr="004C6F7D" w:rsidRDefault="005A7170" w:rsidP="008579EF">
            <w:pPr>
              <w:jc w:val="center"/>
            </w:pPr>
            <w:r w:rsidRPr="004C6F7D">
              <w:t>3,00%</w:t>
            </w:r>
          </w:p>
        </w:tc>
        <w:tc>
          <w:tcPr>
            <w:tcW w:w="1776" w:type="dxa"/>
            <w:shd w:val="clear" w:color="auto" w:fill="auto"/>
            <w:vAlign w:val="bottom"/>
          </w:tcPr>
          <w:p w14:paraId="127C8856" w14:textId="77777777" w:rsidR="005A7170" w:rsidRPr="004C6F7D" w:rsidRDefault="005A7170" w:rsidP="008579EF">
            <w:pPr>
              <w:jc w:val="center"/>
            </w:pPr>
            <w:r w:rsidRPr="004C6F7D">
              <w:t>3,00%</w:t>
            </w:r>
          </w:p>
        </w:tc>
      </w:tr>
      <w:tr w:rsidR="005A7170" w:rsidRPr="004C6F7D" w14:paraId="6AAF7BDB" w14:textId="77777777" w:rsidTr="008579EF">
        <w:trPr>
          <w:trHeight w:val="113"/>
          <w:jc w:val="center"/>
        </w:trPr>
        <w:tc>
          <w:tcPr>
            <w:tcW w:w="644" w:type="dxa"/>
            <w:shd w:val="clear" w:color="auto" w:fill="auto"/>
            <w:vAlign w:val="center"/>
          </w:tcPr>
          <w:p w14:paraId="2F7301A6" w14:textId="77777777" w:rsidR="005A7170" w:rsidRPr="004C6F7D" w:rsidRDefault="005A7170" w:rsidP="008579EF">
            <w:pPr>
              <w:jc w:val="center"/>
            </w:pPr>
            <w:r w:rsidRPr="004C6F7D">
              <w:t>A8</w:t>
            </w:r>
          </w:p>
        </w:tc>
        <w:tc>
          <w:tcPr>
            <w:tcW w:w="5349" w:type="dxa"/>
            <w:shd w:val="clear" w:color="auto" w:fill="auto"/>
            <w:vAlign w:val="center"/>
          </w:tcPr>
          <w:p w14:paraId="6A1318CA" w14:textId="77777777" w:rsidR="005A7170" w:rsidRPr="004C6F7D" w:rsidRDefault="005A7170" w:rsidP="008579EF">
            <w:r w:rsidRPr="004C6F7D">
              <w:t>FGTS</w:t>
            </w:r>
          </w:p>
        </w:tc>
        <w:tc>
          <w:tcPr>
            <w:tcW w:w="1416" w:type="dxa"/>
            <w:shd w:val="clear" w:color="auto" w:fill="auto"/>
            <w:vAlign w:val="bottom"/>
          </w:tcPr>
          <w:p w14:paraId="79AAF544" w14:textId="77777777" w:rsidR="005A7170" w:rsidRPr="004C6F7D" w:rsidRDefault="005A7170" w:rsidP="008579EF">
            <w:pPr>
              <w:jc w:val="center"/>
            </w:pPr>
            <w:r w:rsidRPr="004C6F7D">
              <w:t>8,00%</w:t>
            </w:r>
          </w:p>
        </w:tc>
        <w:tc>
          <w:tcPr>
            <w:tcW w:w="1776" w:type="dxa"/>
            <w:shd w:val="clear" w:color="auto" w:fill="auto"/>
            <w:vAlign w:val="bottom"/>
          </w:tcPr>
          <w:p w14:paraId="2E902385" w14:textId="77777777" w:rsidR="005A7170" w:rsidRPr="004C6F7D" w:rsidRDefault="005A7170" w:rsidP="008579EF">
            <w:pPr>
              <w:jc w:val="center"/>
            </w:pPr>
            <w:r w:rsidRPr="004C6F7D">
              <w:t>8,00%</w:t>
            </w:r>
          </w:p>
        </w:tc>
      </w:tr>
      <w:tr w:rsidR="005A7170" w:rsidRPr="004C6F7D" w14:paraId="26D28D28" w14:textId="77777777" w:rsidTr="008579EF">
        <w:trPr>
          <w:trHeight w:val="113"/>
          <w:jc w:val="center"/>
        </w:trPr>
        <w:tc>
          <w:tcPr>
            <w:tcW w:w="644" w:type="dxa"/>
            <w:shd w:val="clear" w:color="auto" w:fill="auto"/>
            <w:vAlign w:val="center"/>
          </w:tcPr>
          <w:p w14:paraId="692F78E4" w14:textId="77777777" w:rsidR="005A7170" w:rsidRPr="004C6F7D" w:rsidRDefault="005A7170" w:rsidP="008579EF">
            <w:pPr>
              <w:jc w:val="center"/>
            </w:pPr>
            <w:r w:rsidRPr="004C6F7D">
              <w:t>A9</w:t>
            </w:r>
          </w:p>
        </w:tc>
        <w:tc>
          <w:tcPr>
            <w:tcW w:w="5349" w:type="dxa"/>
            <w:shd w:val="clear" w:color="auto" w:fill="auto"/>
            <w:vAlign w:val="center"/>
          </w:tcPr>
          <w:p w14:paraId="5D3DB817" w14:textId="77777777" w:rsidR="005A7170" w:rsidRPr="004C6F7D" w:rsidRDefault="005A7170" w:rsidP="008579EF">
            <w:r w:rsidRPr="004C6F7D">
              <w:t>SECONCI</w:t>
            </w:r>
          </w:p>
        </w:tc>
        <w:tc>
          <w:tcPr>
            <w:tcW w:w="1416" w:type="dxa"/>
            <w:shd w:val="clear" w:color="auto" w:fill="auto"/>
            <w:vAlign w:val="bottom"/>
          </w:tcPr>
          <w:p w14:paraId="23CC2E76" w14:textId="77777777" w:rsidR="005A7170" w:rsidRPr="004C6F7D" w:rsidRDefault="005A7170" w:rsidP="008579EF">
            <w:pPr>
              <w:jc w:val="center"/>
            </w:pPr>
            <w:r w:rsidRPr="004C6F7D">
              <w:t>0,00%</w:t>
            </w:r>
          </w:p>
        </w:tc>
        <w:tc>
          <w:tcPr>
            <w:tcW w:w="1776" w:type="dxa"/>
            <w:shd w:val="clear" w:color="auto" w:fill="auto"/>
            <w:vAlign w:val="bottom"/>
          </w:tcPr>
          <w:p w14:paraId="6B1F321E" w14:textId="77777777" w:rsidR="005A7170" w:rsidRPr="004C6F7D" w:rsidRDefault="005A7170" w:rsidP="008579EF">
            <w:pPr>
              <w:jc w:val="center"/>
            </w:pPr>
            <w:r w:rsidRPr="004C6F7D">
              <w:t>0,00%</w:t>
            </w:r>
          </w:p>
        </w:tc>
      </w:tr>
      <w:tr w:rsidR="005A7170" w:rsidRPr="004C6F7D" w14:paraId="12DE6670" w14:textId="77777777" w:rsidTr="008579EF">
        <w:trPr>
          <w:trHeight w:val="113"/>
          <w:jc w:val="center"/>
        </w:trPr>
        <w:tc>
          <w:tcPr>
            <w:tcW w:w="5993" w:type="dxa"/>
            <w:gridSpan w:val="2"/>
            <w:shd w:val="clear" w:color="auto" w:fill="auto"/>
            <w:vAlign w:val="center"/>
          </w:tcPr>
          <w:p w14:paraId="767DEC81" w14:textId="77777777" w:rsidR="005A7170" w:rsidRPr="004C6F7D" w:rsidRDefault="005A7170" w:rsidP="008579EF">
            <w:pPr>
              <w:jc w:val="right"/>
              <w:rPr>
                <w:b/>
              </w:rPr>
            </w:pPr>
            <w:r w:rsidRPr="004C6F7D">
              <w:rPr>
                <w:b/>
              </w:rPr>
              <w:t>SUBTOTAL DE “A”:</w:t>
            </w:r>
          </w:p>
        </w:tc>
        <w:tc>
          <w:tcPr>
            <w:tcW w:w="1416" w:type="dxa"/>
            <w:shd w:val="clear" w:color="auto" w:fill="auto"/>
            <w:vAlign w:val="center"/>
          </w:tcPr>
          <w:p w14:paraId="57E6FAD0" w14:textId="77777777" w:rsidR="005A7170" w:rsidRPr="004C6F7D" w:rsidRDefault="005A7170" w:rsidP="008579EF">
            <w:pPr>
              <w:jc w:val="center"/>
              <w:rPr>
                <w:b/>
              </w:rPr>
            </w:pPr>
            <w:r w:rsidRPr="004C6F7D">
              <w:rPr>
                <w:b/>
              </w:rPr>
              <w:t>36,80%</w:t>
            </w:r>
          </w:p>
        </w:tc>
        <w:tc>
          <w:tcPr>
            <w:tcW w:w="1776" w:type="dxa"/>
            <w:shd w:val="clear" w:color="auto" w:fill="auto"/>
            <w:vAlign w:val="center"/>
          </w:tcPr>
          <w:p w14:paraId="5330D168" w14:textId="77777777" w:rsidR="005A7170" w:rsidRPr="004C6F7D" w:rsidRDefault="005A7170" w:rsidP="008579EF">
            <w:pPr>
              <w:jc w:val="center"/>
              <w:rPr>
                <w:b/>
              </w:rPr>
            </w:pPr>
            <w:r w:rsidRPr="004C6F7D">
              <w:rPr>
                <w:b/>
              </w:rPr>
              <w:t>36,80</w:t>
            </w:r>
          </w:p>
        </w:tc>
      </w:tr>
      <w:tr w:rsidR="005A7170" w:rsidRPr="004C6F7D" w14:paraId="67FB4D44" w14:textId="77777777" w:rsidTr="008579EF">
        <w:trPr>
          <w:trHeight w:val="113"/>
          <w:jc w:val="center"/>
        </w:trPr>
        <w:tc>
          <w:tcPr>
            <w:tcW w:w="644" w:type="dxa"/>
            <w:shd w:val="clear" w:color="auto" w:fill="auto"/>
            <w:vAlign w:val="center"/>
          </w:tcPr>
          <w:p w14:paraId="790CA07D" w14:textId="77777777" w:rsidR="005A7170" w:rsidRPr="004C6F7D" w:rsidRDefault="005A7170" w:rsidP="008579EF">
            <w:pPr>
              <w:jc w:val="center"/>
              <w:rPr>
                <w:b/>
              </w:rPr>
            </w:pPr>
            <w:r w:rsidRPr="004C6F7D">
              <w:rPr>
                <w:b/>
              </w:rPr>
              <w:t>B</w:t>
            </w:r>
          </w:p>
        </w:tc>
        <w:tc>
          <w:tcPr>
            <w:tcW w:w="8541" w:type="dxa"/>
            <w:gridSpan w:val="3"/>
            <w:shd w:val="clear" w:color="auto" w:fill="auto"/>
            <w:vAlign w:val="center"/>
          </w:tcPr>
          <w:p w14:paraId="7475D863" w14:textId="77777777" w:rsidR="005A7170" w:rsidRPr="004C6F7D" w:rsidRDefault="005A7170" w:rsidP="008579EF">
            <w:pPr>
              <w:rPr>
                <w:b/>
              </w:rPr>
            </w:pPr>
            <w:r w:rsidRPr="004C6F7D">
              <w:rPr>
                <w:b/>
              </w:rPr>
              <w:t>ENCARGOS SOCIAIS QUE RECEBEM INCIDÊNCIA DE “A”</w:t>
            </w:r>
          </w:p>
        </w:tc>
      </w:tr>
      <w:tr w:rsidR="005A7170" w:rsidRPr="004C6F7D" w14:paraId="5C7AA6D8" w14:textId="77777777" w:rsidTr="008579EF">
        <w:trPr>
          <w:trHeight w:val="113"/>
          <w:jc w:val="center"/>
        </w:trPr>
        <w:tc>
          <w:tcPr>
            <w:tcW w:w="644" w:type="dxa"/>
            <w:shd w:val="clear" w:color="auto" w:fill="auto"/>
            <w:vAlign w:val="center"/>
          </w:tcPr>
          <w:p w14:paraId="2ED01AEC" w14:textId="77777777" w:rsidR="005A7170" w:rsidRPr="004C6F7D" w:rsidRDefault="005A7170" w:rsidP="008579EF">
            <w:pPr>
              <w:jc w:val="center"/>
            </w:pPr>
            <w:r w:rsidRPr="004C6F7D">
              <w:t>B1</w:t>
            </w:r>
          </w:p>
        </w:tc>
        <w:tc>
          <w:tcPr>
            <w:tcW w:w="5349" w:type="dxa"/>
            <w:shd w:val="clear" w:color="auto" w:fill="auto"/>
            <w:vAlign w:val="center"/>
          </w:tcPr>
          <w:p w14:paraId="00A594D3" w14:textId="77777777" w:rsidR="005A7170" w:rsidRPr="004C6F7D" w:rsidRDefault="005A7170" w:rsidP="008579EF">
            <w:r w:rsidRPr="004C6F7D">
              <w:t>Repouso Semanal Remunerado</w:t>
            </w:r>
          </w:p>
        </w:tc>
        <w:tc>
          <w:tcPr>
            <w:tcW w:w="1416" w:type="dxa"/>
            <w:shd w:val="clear" w:color="auto" w:fill="auto"/>
            <w:vAlign w:val="bottom"/>
          </w:tcPr>
          <w:p w14:paraId="6B4B01E5" w14:textId="77777777" w:rsidR="005A7170" w:rsidRPr="004C6F7D" w:rsidRDefault="005A7170" w:rsidP="008579EF">
            <w:pPr>
              <w:jc w:val="center"/>
            </w:pPr>
            <w:r w:rsidRPr="004C6F7D">
              <w:t>17,8</w:t>
            </w:r>
            <w:r>
              <w:t>6</w:t>
            </w:r>
            <w:r w:rsidRPr="004C6F7D">
              <w:t>%</w:t>
            </w:r>
          </w:p>
        </w:tc>
        <w:tc>
          <w:tcPr>
            <w:tcW w:w="1776" w:type="dxa"/>
            <w:shd w:val="clear" w:color="auto" w:fill="auto"/>
            <w:vAlign w:val="bottom"/>
          </w:tcPr>
          <w:p w14:paraId="3794A495" w14:textId="77777777" w:rsidR="005A7170" w:rsidRPr="004C6F7D" w:rsidRDefault="005A7170" w:rsidP="008579EF">
            <w:pPr>
              <w:jc w:val="center"/>
            </w:pPr>
            <w:r w:rsidRPr="004C6F7D">
              <w:t>0,00%</w:t>
            </w:r>
          </w:p>
        </w:tc>
      </w:tr>
      <w:tr w:rsidR="005A7170" w:rsidRPr="004C6F7D" w14:paraId="0F690B78" w14:textId="77777777" w:rsidTr="008579EF">
        <w:trPr>
          <w:trHeight w:val="113"/>
          <w:jc w:val="center"/>
        </w:trPr>
        <w:tc>
          <w:tcPr>
            <w:tcW w:w="644" w:type="dxa"/>
            <w:shd w:val="clear" w:color="auto" w:fill="auto"/>
            <w:vAlign w:val="center"/>
          </w:tcPr>
          <w:p w14:paraId="685F8794" w14:textId="77777777" w:rsidR="005A7170" w:rsidRPr="004C6F7D" w:rsidRDefault="005A7170" w:rsidP="008579EF">
            <w:pPr>
              <w:jc w:val="center"/>
            </w:pPr>
            <w:r w:rsidRPr="004C6F7D">
              <w:t>B2</w:t>
            </w:r>
          </w:p>
        </w:tc>
        <w:tc>
          <w:tcPr>
            <w:tcW w:w="5349" w:type="dxa"/>
            <w:shd w:val="clear" w:color="auto" w:fill="auto"/>
            <w:vAlign w:val="center"/>
          </w:tcPr>
          <w:p w14:paraId="33E1342C" w14:textId="77777777" w:rsidR="005A7170" w:rsidRPr="004C6F7D" w:rsidRDefault="005A7170" w:rsidP="008579EF">
            <w:r w:rsidRPr="004C6F7D">
              <w:t>Feriados</w:t>
            </w:r>
          </w:p>
        </w:tc>
        <w:tc>
          <w:tcPr>
            <w:tcW w:w="1416" w:type="dxa"/>
            <w:shd w:val="clear" w:color="auto" w:fill="auto"/>
            <w:vAlign w:val="bottom"/>
          </w:tcPr>
          <w:p w14:paraId="619B5C0A" w14:textId="77777777" w:rsidR="005A7170" w:rsidRPr="004C6F7D" w:rsidRDefault="005A7170" w:rsidP="008579EF">
            <w:pPr>
              <w:jc w:val="center"/>
            </w:pPr>
            <w:r w:rsidRPr="004C6F7D">
              <w:t>3,9</w:t>
            </w:r>
            <w:r>
              <w:t>3</w:t>
            </w:r>
            <w:r w:rsidRPr="004C6F7D">
              <w:t>%</w:t>
            </w:r>
          </w:p>
        </w:tc>
        <w:tc>
          <w:tcPr>
            <w:tcW w:w="1776" w:type="dxa"/>
            <w:shd w:val="clear" w:color="auto" w:fill="auto"/>
            <w:vAlign w:val="bottom"/>
          </w:tcPr>
          <w:p w14:paraId="2026E698" w14:textId="77777777" w:rsidR="005A7170" w:rsidRPr="004C6F7D" w:rsidRDefault="005A7170" w:rsidP="008579EF">
            <w:pPr>
              <w:jc w:val="center"/>
            </w:pPr>
            <w:r w:rsidRPr="004C6F7D">
              <w:t>0,00%</w:t>
            </w:r>
          </w:p>
        </w:tc>
      </w:tr>
      <w:tr w:rsidR="005A7170" w:rsidRPr="004C6F7D" w14:paraId="55BF6555" w14:textId="77777777" w:rsidTr="008579EF">
        <w:trPr>
          <w:trHeight w:val="113"/>
          <w:jc w:val="center"/>
        </w:trPr>
        <w:tc>
          <w:tcPr>
            <w:tcW w:w="644" w:type="dxa"/>
            <w:shd w:val="clear" w:color="auto" w:fill="auto"/>
            <w:vAlign w:val="center"/>
          </w:tcPr>
          <w:p w14:paraId="4BE9C18D" w14:textId="77777777" w:rsidR="005A7170" w:rsidRPr="004C6F7D" w:rsidRDefault="005A7170" w:rsidP="008579EF">
            <w:pPr>
              <w:jc w:val="center"/>
            </w:pPr>
            <w:r w:rsidRPr="004C6F7D">
              <w:t>B3</w:t>
            </w:r>
          </w:p>
        </w:tc>
        <w:tc>
          <w:tcPr>
            <w:tcW w:w="5349" w:type="dxa"/>
            <w:shd w:val="clear" w:color="auto" w:fill="auto"/>
            <w:vAlign w:val="center"/>
          </w:tcPr>
          <w:p w14:paraId="61B31896" w14:textId="77777777" w:rsidR="005A7170" w:rsidRPr="004C6F7D" w:rsidRDefault="005A7170" w:rsidP="008579EF">
            <w:r w:rsidRPr="004C6F7D">
              <w:t>Auxílio-Enfermidade</w:t>
            </w:r>
          </w:p>
        </w:tc>
        <w:tc>
          <w:tcPr>
            <w:tcW w:w="1416" w:type="dxa"/>
            <w:shd w:val="clear" w:color="auto" w:fill="auto"/>
            <w:vAlign w:val="bottom"/>
          </w:tcPr>
          <w:p w14:paraId="2EC30E95" w14:textId="77777777" w:rsidR="005A7170" w:rsidRPr="004C6F7D" w:rsidRDefault="005A7170" w:rsidP="008579EF">
            <w:pPr>
              <w:jc w:val="center"/>
            </w:pPr>
            <w:r w:rsidRPr="004C6F7D">
              <w:t>0,</w:t>
            </w:r>
            <w:r>
              <w:t>87</w:t>
            </w:r>
            <w:r w:rsidRPr="004C6F7D">
              <w:t>%</w:t>
            </w:r>
          </w:p>
        </w:tc>
        <w:tc>
          <w:tcPr>
            <w:tcW w:w="1776" w:type="dxa"/>
            <w:shd w:val="clear" w:color="auto" w:fill="auto"/>
            <w:vAlign w:val="center"/>
          </w:tcPr>
          <w:p w14:paraId="0C1326AD" w14:textId="77777777" w:rsidR="005A7170" w:rsidRPr="004C6F7D" w:rsidRDefault="005A7170" w:rsidP="008579EF">
            <w:pPr>
              <w:jc w:val="center"/>
            </w:pPr>
            <w:r w:rsidRPr="004C6F7D">
              <w:t>0,</w:t>
            </w:r>
            <w:r>
              <w:t>67</w:t>
            </w:r>
            <w:r w:rsidRPr="004C6F7D">
              <w:t>%</w:t>
            </w:r>
          </w:p>
        </w:tc>
      </w:tr>
      <w:tr w:rsidR="005A7170" w:rsidRPr="004C6F7D" w14:paraId="7414AF12" w14:textId="77777777" w:rsidTr="008579EF">
        <w:trPr>
          <w:trHeight w:val="113"/>
          <w:jc w:val="center"/>
        </w:trPr>
        <w:tc>
          <w:tcPr>
            <w:tcW w:w="644" w:type="dxa"/>
            <w:shd w:val="clear" w:color="auto" w:fill="auto"/>
            <w:vAlign w:val="center"/>
          </w:tcPr>
          <w:p w14:paraId="2A9F4758" w14:textId="77777777" w:rsidR="005A7170" w:rsidRPr="004C6F7D" w:rsidRDefault="005A7170" w:rsidP="008579EF">
            <w:pPr>
              <w:jc w:val="center"/>
            </w:pPr>
            <w:r w:rsidRPr="004C6F7D">
              <w:t>B4</w:t>
            </w:r>
          </w:p>
        </w:tc>
        <w:tc>
          <w:tcPr>
            <w:tcW w:w="5349" w:type="dxa"/>
            <w:shd w:val="clear" w:color="auto" w:fill="auto"/>
            <w:vAlign w:val="center"/>
          </w:tcPr>
          <w:p w14:paraId="3B80D02A" w14:textId="77777777" w:rsidR="005A7170" w:rsidRPr="004C6F7D" w:rsidRDefault="005A7170" w:rsidP="008579EF">
            <w:r w:rsidRPr="004C6F7D">
              <w:t>13º Salário</w:t>
            </w:r>
          </w:p>
        </w:tc>
        <w:tc>
          <w:tcPr>
            <w:tcW w:w="1416" w:type="dxa"/>
            <w:shd w:val="clear" w:color="auto" w:fill="auto"/>
            <w:vAlign w:val="bottom"/>
          </w:tcPr>
          <w:p w14:paraId="57BEA2E3" w14:textId="77777777" w:rsidR="005A7170" w:rsidRPr="004C6F7D" w:rsidRDefault="005A7170" w:rsidP="008579EF">
            <w:pPr>
              <w:jc w:val="center"/>
            </w:pPr>
            <w:r w:rsidRPr="004C6F7D">
              <w:t>10,7</w:t>
            </w:r>
            <w:r>
              <w:t>4</w:t>
            </w:r>
            <w:r w:rsidRPr="004C6F7D">
              <w:t>%</w:t>
            </w:r>
          </w:p>
        </w:tc>
        <w:tc>
          <w:tcPr>
            <w:tcW w:w="1776" w:type="dxa"/>
            <w:shd w:val="clear" w:color="auto" w:fill="auto"/>
            <w:vAlign w:val="center"/>
          </w:tcPr>
          <w:p w14:paraId="477BD12E" w14:textId="77777777" w:rsidR="005A7170" w:rsidRPr="004C6F7D" w:rsidRDefault="005A7170" w:rsidP="008579EF">
            <w:pPr>
              <w:jc w:val="center"/>
            </w:pPr>
            <w:r w:rsidRPr="004C6F7D">
              <w:t>8,33%</w:t>
            </w:r>
          </w:p>
        </w:tc>
      </w:tr>
      <w:tr w:rsidR="005A7170" w:rsidRPr="004C6F7D" w14:paraId="3762EB59" w14:textId="77777777" w:rsidTr="008579EF">
        <w:trPr>
          <w:trHeight w:val="113"/>
          <w:jc w:val="center"/>
        </w:trPr>
        <w:tc>
          <w:tcPr>
            <w:tcW w:w="644" w:type="dxa"/>
            <w:shd w:val="clear" w:color="auto" w:fill="auto"/>
            <w:vAlign w:val="center"/>
          </w:tcPr>
          <w:p w14:paraId="588D2BD1" w14:textId="77777777" w:rsidR="005A7170" w:rsidRPr="004C6F7D" w:rsidRDefault="005A7170" w:rsidP="008579EF">
            <w:pPr>
              <w:jc w:val="center"/>
            </w:pPr>
            <w:r w:rsidRPr="004C6F7D">
              <w:t>B5</w:t>
            </w:r>
          </w:p>
        </w:tc>
        <w:tc>
          <w:tcPr>
            <w:tcW w:w="5349" w:type="dxa"/>
            <w:shd w:val="clear" w:color="auto" w:fill="auto"/>
            <w:vAlign w:val="center"/>
          </w:tcPr>
          <w:p w14:paraId="3AD6C885" w14:textId="77777777" w:rsidR="005A7170" w:rsidRPr="004C6F7D" w:rsidRDefault="005A7170" w:rsidP="008579EF">
            <w:r w:rsidRPr="004C6F7D">
              <w:t>Licença Paternidade</w:t>
            </w:r>
          </w:p>
        </w:tc>
        <w:tc>
          <w:tcPr>
            <w:tcW w:w="1416" w:type="dxa"/>
            <w:shd w:val="clear" w:color="auto" w:fill="auto"/>
            <w:vAlign w:val="bottom"/>
          </w:tcPr>
          <w:p w14:paraId="5CD756C1" w14:textId="77777777" w:rsidR="005A7170" w:rsidRPr="004C6F7D" w:rsidRDefault="005A7170" w:rsidP="008579EF">
            <w:pPr>
              <w:jc w:val="center"/>
            </w:pPr>
            <w:r w:rsidRPr="004C6F7D">
              <w:t>0,07%</w:t>
            </w:r>
          </w:p>
        </w:tc>
        <w:tc>
          <w:tcPr>
            <w:tcW w:w="1776" w:type="dxa"/>
            <w:shd w:val="clear" w:color="auto" w:fill="auto"/>
            <w:vAlign w:val="bottom"/>
          </w:tcPr>
          <w:p w14:paraId="4C280C0B" w14:textId="77777777" w:rsidR="005A7170" w:rsidRPr="004C6F7D" w:rsidRDefault="005A7170" w:rsidP="008579EF">
            <w:pPr>
              <w:jc w:val="center"/>
            </w:pPr>
            <w:r w:rsidRPr="004C6F7D">
              <w:t>0,06%</w:t>
            </w:r>
          </w:p>
        </w:tc>
      </w:tr>
      <w:tr w:rsidR="005A7170" w:rsidRPr="004C6F7D" w14:paraId="0976BBC2" w14:textId="77777777" w:rsidTr="008579EF">
        <w:trPr>
          <w:trHeight w:val="113"/>
          <w:jc w:val="center"/>
        </w:trPr>
        <w:tc>
          <w:tcPr>
            <w:tcW w:w="644" w:type="dxa"/>
            <w:shd w:val="clear" w:color="auto" w:fill="auto"/>
            <w:vAlign w:val="center"/>
          </w:tcPr>
          <w:p w14:paraId="68EB77A4" w14:textId="77777777" w:rsidR="005A7170" w:rsidRPr="004C6F7D" w:rsidRDefault="005A7170" w:rsidP="008579EF">
            <w:pPr>
              <w:jc w:val="center"/>
            </w:pPr>
            <w:r w:rsidRPr="004C6F7D">
              <w:t>B6</w:t>
            </w:r>
          </w:p>
        </w:tc>
        <w:tc>
          <w:tcPr>
            <w:tcW w:w="5349" w:type="dxa"/>
            <w:shd w:val="clear" w:color="auto" w:fill="auto"/>
            <w:vAlign w:val="center"/>
          </w:tcPr>
          <w:p w14:paraId="2C59C544" w14:textId="77777777" w:rsidR="005A7170" w:rsidRPr="004C6F7D" w:rsidRDefault="005A7170" w:rsidP="008579EF">
            <w:r w:rsidRPr="004C6F7D">
              <w:t>Faltas Justificadas</w:t>
            </w:r>
          </w:p>
        </w:tc>
        <w:tc>
          <w:tcPr>
            <w:tcW w:w="1416" w:type="dxa"/>
            <w:shd w:val="clear" w:color="auto" w:fill="auto"/>
            <w:vAlign w:val="bottom"/>
          </w:tcPr>
          <w:p w14:paraId="0AF190C2" w14:textId="77777777" w:rsidR="005A7170" w:rsidRPr="004C6F7D" w:rsidRDefault="005A7170" w:rsidP="008579EF">
            <w:pPr>
              <w:jc w:val="center"/>
            </w:pPr>
            <w:r w:rsidRPr="004C6F7D">
              <w:t>0,7</w:t>
            </w:r>
            <w:r>
              <w:t>2</w:t>
            </w:r>
            <w:r w:rsidRPr="004C6F7D">
              <w:t>%</w:t>
            </w:r>
          </w:p>
        </w:tc>
        <w:tc>
          <w:tcPr>
            <w:tcW w:w="1776" w:type="dxa"/>
            <w:shd w:val="clear" w:color="auto" w:fill="auto"/>
            <w:vAlign w:val="bottom"/>
          </w:tcPr>
          <w:p w14:paraId="704B07CA" w14:textId="77777777" w:rsidR="005A7170" w:rsidRPr="004C6F7D" w:rsidRDefault="005A7170" w:rsidP="008579EF">
            <w:pPr>
              <w:jc w:val="center"/>
            </w:pPr>
            <w:r w:rsidRPr="004C6F7D">
              <w:t>0,56%</w:t>
            </w:r>
          </w:p>
        </w:tc>
      </w:tr>
      <w:tr w:rsidR="005A7170" w:rsidRPr="004C6F7D" w14:paraId="25116741" w14:textId="77777777" w:rsidTr="008579EF">
        <w:trPr>
          <w:trHeight w:val="113"/>
          <w:jc w:val="center"/>
        </w:trPr>
        <w:tc>
          <w:tcPr>
            <w:tcW w:w="644" w:type="dxa"/>
            <w:shd w:val="clear" w:color="auto" w:fill="auto"/>
            <w:vAlign w:val="center"/>
          </w:tcPr>
          <w:p w14:paraId="2B0DC031" w14:textId="77777777" w:rsidR="005A7170" w:rsidRPr="004C6F7D" w:rsidRDefault="005A7170" w:rsidP="008579EF">
            <w:pPr>
              <w:jc w:val="center"/>
            </w:pPr>
            <w:r w:rsidRPr="004C6F7D">
              <w:t>B7</w:t>
            </w:r>
          </w:p>
        </w:tc>
        <w:tc>
          <w:tcPr>
            <w:tcW w:w="5349" w:type="dxa"/>
            <w:shd w:val="clear" w:color="auto" w:fill="auto"/>
            <w:vAlign w:val="center"/>
          </w:tcPr>
          <w:p w14:paraId="4992F2EA" w14:textId="77777777" w:rsidR="005A7170" w:rsidRPr="004C6F7D" w:rsidRDefault="005A7170" w:rsidP="008579EF">
            <w:r w:rsidRPr="004C6F7D">
              <w:t>Dias de Chuva</w:t>
            </w:r>
          </w:p>
        </w:tc>
        <w:tc>
          <w:tcPr>
            <w:tcW w:w="1416" w:type="dxa"/>
            <w:shd w:val="clear" w:color="auto" w:fill="auto"/>
            <w:vAlign w:val="bottom"/>
          </w:tcPr>
          <w:p w14:paraId="257DD00E" w14:textId="77777777" w:rsidR="005A7170" w:rsidRPr="004C6F7D" w:rsidRDefault="005A7170" w:rsidP="008579EF">
            <w:pPr>
              <w:jc w:val="center"/>
            </w:pPr>
            <w:r w:rsidRPr="004C6F7D">
              <w:t>1,4</w:t>
            </w:r>
            <w:r>
              <w:t>4</w:t>
            </w:r>
            <w:r w:rsidRPr="004C6F7D">
              <w:t>%</w:t>
            </w:r>
          </w:p>
        </w:tc>
        <w:tc>
          <w:tcPr>
            <w:tcW w:w="1776" w:type="dxa"/>
            <w:shd w:val="clear" w:color="auto" w:fill="auto"/>
            <w:vAlign w:val="bottom"/>
          </w:tcPr>
          <w:p w14:paraId="66A362C7" w14:textId="77777777" w:rsidR="005A7170" w:rsidRPr="004C6F7D" w:rsidRDefault="005A7170" w:rsidP="008579EF">
            <w:pPr>
              <w:jc w:val="center"/>
            </w:pPr>
            <w:r w:rsidRPr="004C6F7D">
              <w:t>0,00%</w:t>
            </w:r>
          </w:p>
        </w:tc>
      </w:tr>
      <w:tr w:rsidR="005A7170" w:rsidRPr="004C6F7D" w14:paraId="2B865F21" w14:textId="77777777" w:rsidTr="008579EF">
        <w:trPr>
          <w:trHeight w:val="113"/>
          <w:jc w:val="center"/>
        </w:trPr>
        <w:tc>
          <w:tcPr>
            <w:tcW w:w="644" w:type="dxa"/>
            <w:shd w:val="clear" w:color="auto" w:fill="auto"/>
            <w:vAlign w:val="center"/>
          </w:tcPr>
          <w:p w14:paraId="27B2DEDD" w14:textId="77777777" w:rsidR="005A7170" w:rsidRPr="004C6F7D" w:rsidRDefault="005A7170" w:rsidP="008579EF">
            <w:pPr>
              <w:jc w:val="center"/>
            </w:pPr>
            <w:r w:rsidRPr="004C6F7D">
              <w:t>B8</w:t>
            </w:r>
          </w:p>
        </w:tc>
        <w:tc>
          <w:tcPr>
            <w:tcW w:w="5349" w:type="dxa"/>
            <w:shd w:val="clear" w:color="auto" w:fill="auto"/>
            <w:vAlign w:val="center"/>
          </w:tcPr>
          <w:p w14:paraId="141C8B3F" w14:textId="77777777" w:rsidR="005A7170" w:rsidRPr="004C6F7D" w:rsidRDefault="005A7170" w:rsidP="008579EF">
            <w:r w:rsidRPr="004C6F7D">
              <w:t>Auxílio Acidente de Trabalho</w:t>
            </w:r>
          </w:p>
        </w:tc>
        <w:tc>
          <w:tcPr>
            <w:tcW w:w="1416" w:type="dxa"/>
            <w:shd w:val="clear" w:color="auto" w:fill="auto"/>
            <w:vAlign w:val="bottom"/>
          </w:tcPr>
          <w:p w14:paraId="2616A3E4" w14:textId="77777777" w:rsidR="005A7170" w:rsidRPr="004C6F7D" w:rsidRDefault="005A7170" w:rsidP="008579EF">
            <w:pPr>
              <w:jc w:val="center"/>
            </w:pPr>
            <w:r w:rsidRPr="004C6F7D">
              <w:t>0,11%</w:t>
            </w:r>
          </w:p>
        </w:tc>
        <w:tc>
          <w:tcPr>
            <w:tcW w:w="1776" w:type="dxa"/>
            <w:shd w:val="clear" w:color="auto" w:fill="auto"/>
            <w:vAlign w:val="bottom"/>
          </w:tcPr>
          <w:p w14:paraId="4D9A178D" w14:textId="77777777" w:rsidR="005A7170" w:rsidRPr="004C6F7D" w:rsidRDefault="005A7170" w:rsidP="008579EF">
            <w:pPr>
              <w:jc w:val="center"/>
            </w:pPr>
            <w:r w:rsidRPr="004C6F7D">
              <w:t>0,0</w:t>
            </w:r>
            <w:r>
              <w:t>8</w:t>
            </w:r>
            <w:r w:rsidRPr="004C6F7D">
              <w:t>%</w:t>
            </w:r>
          </w:p>
        </w:tc>
      </w:tr>
      <w:tr w:rsidR="005A7170" w:rsidRPr="004C6F7D" w14:paraId="17230180" w14:textId="77777777" w:rsidTr="008579EF">
        <w:trPr>
          <w:trHeight w:val="113"/>
          <w:jc w:val="center"/>
        </w:trPr>
        <w:tc>
          <w:tcPr>
            <w:tcW w:w="644" w:type="dxa"/>
            <w:shd w:val="clear" w:color="auto" w:fill="auto"/>
            <w:vAlign w:val="center"/>
          </w:tcPr>
          <w:p w14:paraId="5CFC45D6" w14:textId="77777777" w:rsidR="005A7170" w:rsidRPr="004C6F7D" w:rsidRDefault="005A7170" w:rsidP="008579EF">
            <w:pPr>
              <w:jc w:val="center"/>
            </w:pPr>
            <w:r w:rsidRPr="004C6F7D">
              <w:t>B9</w:t>
            </w:r>
          </w:p>
        </w:tc>
        <w:tc>
          <w:tcPr>
            <w:tcW w:w="5349" w:type="dxa"/>
            <w:shd w:val="clear" w:color="auto" w:fill="auto"/>
            <w:vAlign w:val="center"/>
          </w:tcPr>
          <w:p w14:paraId="550FFC35" w14:textId="77777777" w:rsidR="005A7170" w:rsidRPr="004C6F7D" w:rsidRDefault="005A7170" w:rsidP="008579EF">
            <w:r w:rsidRPr="004C6F7D">
              <w:t>Férias Gozadas</w:t>
            </w:r>
          </w:p>
        </w:tc>
        <w:tc>
          <w:tcPr>
            <w:tcW w:w="1416" w:type="dxa"/>
            <w:shd w:val="clear" w:color="auto" w:fill="auto"/>
            <w:vAlign w:val="bottom"/>
          </w:tcPr>
          <w:p w14:paraId="614B5272" w14:textId="77777777" w:rsidR="005A7170" w:rsidRPr="004C6F7D" w:rsidRDefault="005A7170" w:rsidP="008579EF">
            <w:pPr>
              <w:jc w:val="center"/>
            </w:pPr>
            <w:r>
              <w:t>7</w:t>
            </w:r>
            <w:r w:rsidRPr="004C6F7D">
              <w:t>,</w:t>
            </w:r>
            <w:r>
              <w:t>69</w:t>
            </w:r>
            <w:r w:rsidRPr="004C6F7D">
              <w:t>%</w:t>
            </w:r>
          </w:p>
        </w:tc>
        <w:tc>
          <w:tcPr>
            <w:tcW w:w="1776" w:type="dxa"/>
            <w:shd w:val="clear" w:color="auto" w:fill="auto"/>
            <w:vAlign w:val="bottom"/>
          </w:tcPr>
          <w:p w14:paraId="21A6CD69" w14:textId="77777777" w:rsidR="005A7170" w:rsidRPr="004C6F7D" w:rsidRDefault="005A7170" w:rsidP="008579EF">
            <w:pPr>
              <w:jc w:val="center"/>
            </w:pPr>
            <w:r>
              <w:t>5</w:t>
            </w:r>
            <w:r w:rsidRPr="004C6F7D">
              <w:t>,9</w:t>
            </w:r>
            <w:r>
              <w:t>7</w:t>
            </w:r>
            <w:r w:rsidRPr="004C6F7D">
              <w:t>%</w:t>
            </w:r>
          </w:p>
        </w:tc>
      </w:tr>
      <w:tr w:rsidR="005A7170" w:rsidRPr="004C6F7D" w14:paraId="4B32D924" w14:textId="77777777" w:rsidTr="008579EF">
        <w:trPr>
          <w:trHeight w:val="113"/>
          <w:jc w:val="center"/>
        </w:trPr>
        <w:tc>
          <w:tcPr>
            <w:tcW w:w="644" w:type="dxa"/>
            <w:shd w:val="clear" w:color="auto" w:fill="auto"/>
            <w:vAlign w:val="center"/>
          </w:tcPr>
          <w:p w14:paraId="34FD4280" w14:textId="77777777" w:rsidR="005A7170" w:rsidRPr="004C6F7D" w:rsidRDefault="005A7170" w:rsidP="008579EF">
            <w:pPr>
              <w:jc w:val="center"/>
            </w:pPr>
            <w:r w:rsidRPr="004C6F7D">
              <w:t>B10</w:t>
            </w:r>
          </w:p>
        </w:tc>
        <w:tc>
          <w:tcPr>
            <w:tcW w:w="5349" w:type="dxa"/>
            <w:shd w:val="clear" w:color="auto" w:fill="auto"/>
            <w:vAlign w:val="center"/>
          </w:tcPr>
          <w:p w14:paraId="72ECE869" w14:textId="77777777" w:rsidR="005A7170" w:rsidRPr="004C6F7D" w:rsidRDefault="005A7170" w:rsidP="008579EF">
            <w:r w:rsidRPr="004C6F7D">
              <w:t>Salário Maternidade</w:t>
            </w:r>
          </w:p>
        </w:tc>
        <w:tc>
          <w:tcPr>
            <w:tcW w:w="1416" w:type="dxa"/>
            <w:shd w:val="clear" w:color="auto" w:fill="auto"/>
            <w:vAlign w:val="bottom"/>
          </w:tcPr>
          <w:p w14:paraId="059D0207" w14:textId="77777777" w:rsidR="005A7170" w:rsidRPr="004C6F7D" w:rsidRDefault="005A7170" w:rsidP="008579EF">
            <w:pPr>
              <w:jc w:val="center"/>
            </w:pPr>
            <w:r w:rsidRPr="004C6F7D">
              <w:t>0,03%</w:t>
            </w:r>
          </w:p>
        </w:tc>
        <w:tc>
          <w:tcPr>
            <w:tcW w:w="1776" w:type="dxa"/>
            <w:shd w:val="clear" w:color="auto" w:fill="auto"/>
            <w:vAlign w:val="bottom"/>
          </w:tcPr>
          <w:p w14:paraId="73638003" w14:textId="77777777" w:rsidR="005A7170" w:rsidRPr="004C6F7D" w:rsidRDefault="005A7170" w:rsidP="008579EF">
            <w:pPr>
              <w:jc w:val="center"/>
            </w:pPr>
            <w:r w:rsidRPr="004C6F7D">
              <w:t>0,0</w:t>
            </w:r>
            <w:r>
              <w:t>3</w:t>
            </w:r>
            <w:r w:rsidRPr="004C6F7D">
              <w:t>%</w:t>
            </w:r>
          </w:p>
        </w:tc>
      </w:tr>
      <w:tr w:rsidR="005A7170" w:rsidRPr="004C6F7D" w14:paraId="1908E04C" w14:textId="77777777" w:rsidTr="008579EF">
        <w:trPr>
          <w:trHeight w:val="113"/>
          <w:jc w:val="center"/>
        </w:trPr>
        <w:tc>
          <w:tcPr>
            <w:tcW w:w="5993" w:type="dxa"/>
            <w:gridSpan w:val="2"/>
            <w:shd w:val="clear" w:color="auto" w:fill="auto"/>
            <w:vAlign w:val="center"/>
          </w:tcPr>
          <w:p w14:paraId="78C12333" w14:textId="77777777" w:rsidR="005A7170" w:rsidRPr="004C6F7D" w:rsidRDefault="005A7170" w:rsidP="008579EF">
            <w:pPr>
              <w:jc w:val="right"/>
              <w:rPr>
                <w:b/>
              </w:rPr>
            </w:pPr>
            <w:r w:rsidRPr="004C6F7D">
              <w:rPr>
                <w:b/>
              </w:rPr>
              <w:t>SUBTOTAL DE “B”:</w:t>
            </w:r>
          </w:p>
        </w:tc>
        <w:tc>
          <w:tcPr>
            <w:tcW w:w="1416" w:type="dxa"/>
            <w:shd w:val="clear" w:color="auto" w:fill="auto"/>
            <w:vAlign w:val="center"/>
          </w:tcPr>
          <w:p w14:paraId="247055AA" w14:textId="77777777" w:rsidR="005A7170" w:rsidRPr="004C6F7D" w:rsidRDefault="005A7170" w:rsidP="008579EF">
            <w:pPr>
              <w:jc w:val="center"/>
              <w:rPr>
                <w:b/>
              </w:rPr>
            </w:pPr>
            <w:r w:rsidRPr="004C6F7D">
              <w:rPr>
                <w:b/>
              </w:rPr>
              <w:t>4</w:t>
            </w:r>
            <w:r>
              <w:rPr>
                <w:b/>
              </w:rPr>
              <w:t>3</w:t>
            </w:r>
            <w:r w:rsidRPr="004C6F7D">
              <w:rPr>
                <w:b/>
              </w:rPr>
              <w:t>,</w:t>
            </w:r>
            <w:r>
              <w:rPr>
                <w:b/>
              </w:rPr>
              <w:t>46</w:t>
            </w:r>
            <w:r w:rsidRPr="004C6F7D">
              <w:rPr>
                <w:b/>
              </w:rPr>
              <w:t>%</w:t>
            </w:r>
          </w:p>
        </w:tc>
        <w:tc>
          <w:tcPr>
            <w:tcW w:w="1776" w:type="dxa"/>
            <w:shd w:val="clear" w:color="auto" w:fill="auto"/>
            <w:vAlign w:val="bottom"/>
          </w:tcPr>
          <w:p w14:paraId="0493113C" w14:textId="77777777" w:rsidR="005A7170" w:rsidRPr="004C6F7D" w:rsidRDefault="005A7170" w:rsidP="008579EF">
            <w:pPr>
              <w:jc w:val="center"/>
              <w:rPr>
                <w:b/>
                <w:bCs/>
              </w:rPr>
            </w:pPr>
            <w:r>
              <w:rPr>
                <w:b/>
                <w:bCs/>
              </w:rPr>
              <w:t>15</w:t>
            </w:r>
            <w:r w:rsidRPr="004C6F7D">
              <w:rPr>
                <w:b/>
                <w:bCs/>
              </w:rPr>
              <w:t>,</w:t>
            </w:r>
            <w:r>
              <w:rPr>
                <w:b/>
                <w:bCs/>
              </w:rPr>
              <w:t>70</w:t>
            </w:r>
            <w:r w:rsidRPr="004C6F7D">
              <w:rPr>
                <w:b/>
                <w:bCs/>
              </w:rPr>
              <w:t>%</w:t>
            </w:r>
          </w:p>
        </w:tc>
      </w:tr>
      <w:tr w:rsidR="005A7170" w:rsidRPr="004C6F7D" w14:paraId="15BEB872" w14:textId="77777777" w:rsidTr="008579EF">
        <w:trPr>
          <w:trHeight w:val="113"/>
          <w:jc w:val="center"/>
        </w:trPr>
        <w:tc>
          <w:tcPr>
            <w:tcW w:w="644" w:type="dxa"/>
            <w:shd w:val="clear" w:color="auto" w:fill="auto"/>
            <w:vAlign w:val="center"/>
          </w:tcPr>
          <w:p w14:paraId="0491919D" w14:textId="77777777" w:rsidR="005A7170" w:rsidRPr="004C6F7D" w:rsidRDefault="005A7170" w:rsidP="008579EF">
            <w:pPr>
              <w:jc w:val="center"/>
              <w:rPr>
                <w:b/>
              </w:rPr>
            </w:pPr>
            <w:r w:rsidRPr="004C6F7D">
              <w:rPr>
                <w:b/>
              </w:rPr>
              <w:t>C</w:t>
            </w:r>
          </w:p>
        </w:tc>
        <w:tc>
          <w:tcPr>
            <w:tcW w:w="8541" w:type="dxa"/>
            <w:gridSpan w:val="3"/>
            <w:shd w:val="clear" w:color="auto" w:fill="auto"/>
            <w:vAlign w:val="center"/>
          </w:tcPr>
          <w:p w14:paraId="5F8BEAE2" w14:textId="77777777" w:rsidR="005A7170" w:rsidRPr="004C6F7D" w:rsidRDefault="005A7170" w:rsidP="008579EF">
            <w:pPr>
              <w:rPr>
                <w:b/>
              </w:rPr>
            </w:pPr>
            <w:r w:rsidRPr="004C6F7D">
              <w:rPr>
                <w:b/>
              </w:rPr>
              <w:t>ENCARGOS SOCIAIS QUE NÃO RECEBEM INCIDÊNCIA DE “A”</w:t>
            </w:r>
          </w:p>
        </w:tc>
      </w:tr>
      <w:tr w:rsidR="005A7170" w:rsidRPr="004C6F7D" w14:paraId="7A4BDAFC" w14:textId="77777777" w:rsidTr="008579EF">
        <w:trPr>
          <w:trHeight w:val="113"/>
          <w:jc w:val="center"/>
        </w:trPr>
        <w:tc>
          <w:tcPr>
            <w:tcW w:w="644" w:type="dxa"/>
            <w:shd w:val="clear" w:color="auto" w:fill="auto"/>
            <w:vAlign w:val="center"/>
          </w:tcPr>
          <w:p w14:paraId="50B6A6CF" w14:textId="77777777" w:rsidR="005A7170" w:rsidRPr="004C6F7D" w:rsidRDefault="005A7170" w:rsidP="008579EF">
            <w:pPr>
              <w:jc w:val="center"/>
            </w:pPr>
            <w:r w:rsidRPr="004C6F7D">
              <w:t>C1</w:t>
            </w:r>
          </w:p>
        </w:tc>
        <w:tc>
          <w:tcPr>
            <w:tcW w:w="5349" w:type="dxa"/>
            <w:shd w:val="clear" w:color="auto" w:fill="auto"/>
            <w:vAlign w:val="center"/>
          </w:tcPr>
          <w:p w14:paraId="0A2A3249" w14:textId="77777777" w:rsidR="005A7170" w:rsidRPr="004C6F7D" w:rsidRDefault="005A7170" w:rsidP="008579EF">
            <w:r w:rsidRPr="004C6F7D">
              <w:t>Aviso Prévio Indenizado</w:t>
            </w:r>
          </w:p>
        </w:tc>
        <w:tc>
          <w:tcPr>
            <w:tcW w:w="1416" w:type="dxa"/>
            <w:shd w:val="clear" w:color="auto" w:fill="auto"/>
            <w:vAlign w:val="bottom"/>
          </w:tcPr>
          <w:p w14:paraId="0FD7E141" w14:textId="77777777" w:rsidR="005A7170" w:rsidRPr="004C6F7D" w:rsidRDefault="005A7170" w:rsidP="008579EF">
            <w:pPr>
              <w:jc w:val="center"/>
            </w:pPr>
            <w:r w:rsidRPr="004C6F7D">
              <w:t>4,</w:t>
            </w:r>
            <w:r>
              <w:t>73</w:t>
            </w:r>
            <w:r w:rsidRPr="004C6F7D">
              <w:t>%</w:t>
            </w:r>
          </w:p>
        </w:tc>
        <w:tc>
          <w:tcPr>
            <w:tcW w:w="1776" w:type="dxa"/>
            <w:shd w:val="clear" w:color="auto" w:fill="auto"/>
            <w:vAlign w:val="bottom"/>
          </w:tcPr>
          <w:p w14:paraId="67E94012" w14:textId="77777777" w:rsidR="005A7170" w:rsidRPr="004C6F7D" w:rsidRDefault="005A7170" w:rsidP="008579EF">
            <w:pPr>
              <w:jc w:val="center"/>
            </w:pPr>
            <w:r w:rsidRPr="004C6F7D">
              <w:t>3,</w:t>
            </w:r>
            <w:r>
              <w:t>67</w:t>
            </w:r>
            <w:r w:rsidRPr="004C6F7D">
              <w:t>%</w:t>
            </w:r>
          </w:p>
        </w:tc>
      </w:tr>
      <w:tr w:rsidR="005A7170" w:rsidRPr="004C6F7D" w14:paraId="73BEADD6" w14:textId="77777777" w:rsidTr="008579EF">
        <w:trPr>
          <w:trHeight w:val="113"/>
          <w:jc w:val="center"/>
        </w:trPr>
        <w:tc>
          <w:tcPr>
            <w:tcW w:w="644" w:type="dxa"/>
            <w:shd w:val="clear" w:color="auto" w:fill="auto"/>
            <w:vAlign w:val="center"/>
          </w:tcPr>
          <w:p w14:paraId="4B1CFDB1" w14:textId="77777777" w:rsidR="005A7170" w:rsidRPr="004C6F7D" w:rsidRDefault="005A7170" w:rsidP="008579EF">
            <w:pPr>
              <w:jc w:val="center"/>
            </w:pPr>
            <w:r w:rsidRPr="004C6F7D">
              <w:t>C2</w:t>
            </w:r>
          </w:p>
        </w:tc>
        <w:tc>
          <w:tcPr>
            <w:tcW w:w="5349" w:type="dxa"/>
            <w:shd w:val="clear" w:color="auto" w:fill="auto"/>
            <w:vAlign w:val="center"/>
          </w:tcPr>
          <w:p w14:paraId="323D4ACA" w14:textId="77777777" w:rsidR="005A7170" w:rsidRPr="004C6F7D" w:rsidRDefault="005A7170" w:rsidP="008579EF">
            <w:r w:rsidRPr="004C6F7D">
              <w:t>Aviso Prévio Trabalhado</w:t>
            </w:r>
          </w:p>
        </w:tc>
        <w:tc>
          <w:tcPr>
            <w:tcW w:w="1416" w:type="dxa"/>
            <w:shd w:val="clear" w:color="auto" w:fill="auto"/>
            <w:vAlign w:val="bottom"/>
          </w:tcPr>
          <w:p w14:paraId="746AF8E7" w14:textId="77777777" w:rsidR="005A7170" w:rsidRPr="004C6F7D" w:rsidRDefault="005A7170" w:rsidP="008579EF">
            <w:pPr>
              <w:jc w:val="center"/>
            </w:pPr>
            <w:r w:rsidRPr="004C6F7D">
              <w:t>0,1</w:t>
            </w:r>
            <w:r>
              <w:t>1</w:t>
            </w:r>
            <w:r w:rsidRPr="004C6F7D">
              <w:t>%</w:t>
            </w:r>
          </w:p>
        </w:tc>
        <w:tc>
          <w:tcPr>
            <w:tcW w:w="1776" w:type="dxa"/>
            <w:shd w:val="clear" w:color="auto" w:fill="auto"/>
            <w:vAlign w:val="bottom"/>
          </w:tcPr>
          <w:p w14:paraId="46DBA7BC" w14:textId="77777777" w:rsidR="005A7170" w:rsidRPr="004C6F7D" w:rsidRDefault="005A7170" w:rsidP="008579EF">
            <w:pPr>
              <w:jc w:val="center"/>
            </w:pPr>
            <w:r w:rsidRPr="004C6F7D">
              <w:t>0,0</w:t>
            </w:r>
            <w:r>
              <w:t>9</w:t>
            </w:r>
            <w:r w:rsidRPr="004C6F7D">
              <w:t>%</w:t>
            </w:r>
          </w:p>
        </w:tc>
      </w:tr>
      <w:tr w:rsidR="005A7170" w:rsidRPr="004C6F7D" w14:paraId="5B1130D2" w14:textId="77777777" w:rsidTr="008579EF">
        <w:trPr>
          <w:trHeight w:val="113"/>
          <w:jc w:val="center"/>
        </w:trPr>
        <w:tc>
          <w:tcPr>
            <w:tcW w:w="644" w:type="dxa"/>
            <w:shd w:val="clear" w:color="auto" w:fill="auto"/>
            <w:vAlign w:val="center"/>
          </w:tcPr>
          <w:p w14:paraId="751FE313" w14:textId="77777777" w:rsidR="005A7170" w:rsidRPr="004C6F7D" w:rsidRDefault="005A7170" w:rsidP="008579EF">
            <w:pPr>
              <w:jc w:val="center"/>
            </w:pPr>
            <w:r w:rsidRPr="004C6F7D">
              <w:t>C3</w:t>
            </w:r>
          </w:p>
        </w:tc>
        <w:tc>
          <w:tcPr>
            <w:tcW w:w="5349" w:type="dxa"/>
            <w:shd w:val="clear" w:color="auto" w:fill="auto"/>
            <w:vAlign w:val="center"/>
          </w:tcPr>
          <w:p w14:paraId="63574550" w14:textId="77777777" w:rsidR="005A7170" w:rsidRPr="004C6F7D" w:rsidRDefault="005A7170" w:rsidP="008579EF">
            <w:r w:rsidRPr="004C6F7D">
              <w:t>Férias Indenizadas</w:t>
            </w:r>
          </w:p>
        </w:tc>
        <w:tc>
          <w:tcPr>
            <w:tcW w:w="1416" w:type="dxa"/>
            <w:shd w:val="clear" w:color="auto" w:fill="auto"/>
            <w:vAlign w:val="bottom"/>
          </w:tcPr>
          <w:p w14:paraId="260B002E" w14:textId="77777777" w:rsidR="005A7170" w:rsidRPr="004C6F7D" w:rsidRDefault="005A7170" w:rsidP="008579EF">
            <w:pPr>
              <w:jc w:val="center"/>
            </w:pPr>
            <w:r>
              <w:t>5</w:t>
            </w:r>
            <w:r w:rsidRPr="004C6F7D">
              <w:t>,</w:t>
            </w:r>
            <w:r>
              <w:t>31</w:t>
            </w:r>
            <w:r w:rsidRPr="004C6F7D">
              <w:t>%</w:t>
            </w:r>
          </w:p>
        </w:tc>
        <w:tc>
          <w:tcPr>
            <w:tcW w:w="1776" w:type="dxa"/>
            <w:shd w:val="clear" w:color="auto" w:fill="auto"/>
            <w:vAlign w:val="bottom"/>
          </w:tcPr>
          <w:p w14:paraId="0F12B0B1" w14:textId="77777777" w:rsidR="005A7170" w:rsidRPr="004C6F7D" w:rsidRDefault="005A7170" w:rsidP="008579EF">
            <w:pPr>
              <w:jc w:val="center"/>
            </w:pPr>
            <w:r>
              <w:t>4</w:t>
            </w:r>
            <w:r w:rsidRPr="004C6F7D">
              <w:t>,</w:t>
            </w:r>
            <w:r>
              <w:t>12</w:t>
            </w:r>
            <w:r w:rsidRPr="004C6F7D">
              <w:t>%</w:t>
            </w:r>
          </w:p>
        </w:tc>
      </w:tr>
      <w:tr w:rsidR="005A7170" w:rsidRPr="004C6F7D" w14:paraId="48BC5784" w14:textId="77777777" w:rsidTr="008579EF">
        <w:trPr>
          <w:trHeight w:val="113"/>
          <w:jc w:val="center"/>
        </w:trPr>
        <w:tc>
          <w:tcPr>
            <w:tcW w:w="644" w:type="dxa"/>
            <w:shd w:val="clear" w:color="auto" w:fill="auto"/>
            <w:vAlign w:val="center"/>
          </w:tcPr>
          <w:p w14:paraId="3D8ABCCF" w14:textId="77777777" w:rsidR="005A7170" w:rsidRPr="004C6F7D" w:rsidRDefault="005A7170" w:rsidP="008579EF">
            <w:pPr>
              <w:jc w:val="center"/>
            </w:pPr>
            <w:r w:rsidRPr="004C6F7D">
              <w:t>C4</w:t>
            </w:r>
          </w:p>
        </w:tc>
        <w:tc>
          <w:tcPr>
            <w:tcW w:w="5349" w:type="dxa"/>
            <w:shd w:val="clear" w:color="auto" w:fill="auto"/>
            <w:vAlign w:val="center"/>
          </w:tcPr>
          <w:p w14:paraId="0E7A26D8" w14:textId="77777777" w:rsidR="005A7170" w:rsidRPr="004C6F7D" w:rsidRDefault="005A7170" w:rsidP="008579EF">
            <w:r w:rsidRPr="004C6F7D">
              <w:t>Depósito Rescisão Sem Justa Causa</w:t>
            </w:r>
          </w:p>
        </w:tc>
        <w:tc>
          <w:tcPr>
            <w:tcW w:w="1416" w:type="dxa"/>
            <w:shd w:val="clear" w:color="auto" w:fill="auto"/>
            <w:vAlign w:val="bottom"/>
          </w:tcPr>
          <w:p w14:paraId="7F30F78B" w14:textId="77777777" w:rsidR="005A7170" w:rsidRPr="004C6F7D" w:rsidRDefault="005A7170" w:rsidP="008579EF">
            <w:pPr>
              <w:jc w:val="center"/>
            </w:pPr>
            <w:r>
              <w:t>3</w:t>
            </w:r>
            <w:r w:rsidRPr="004C6F7D">
              <w:t>,</w:t>
            </w:r>
            <w:r>
              <w:t>84</w:t>
            </w:r>
            <w:r w:rsidRPr="004C6F7D">
              <w:t>%</w:t>
            </w:r>
          </w:p>
        </w:tc>
        <w:tc>
          <w:tcPr>
            <w:tcW w:w="1776" w:type="dxa"/>
            <w:shd w:val="clear" w:color="auto" w:fill="auto"/>
            <w:vAlign w:val="bottom"/>
          </w:tcPr>
          <w:p w14:paraId="14958FDA" w14:textId="77777777" w:rsidR="005A7170" w:rsidRPr="004C6F7D" w:rsidRDefault="005A7170" w:rsidP="008579EF">
            <w:pPr>
              <w:jc w:val="center"/>
            </w:pPr>
            <w:r>
              <w:t>2</w:t>
            </w:r>
            <w:r w:rsidRPr="004C6F7D">
              <w:t>,</w:t>
            </w:r>
            <w:r>
              <w:t>98</w:t>
            </w:r>
            <w:r w:rsidRPr="004C6F7D">
              <w:t>%</w:t>
            </w:r>
          </w:p>
        </w:tc>
      </w:tr>
      <w:tr w:rsidR="005A7170" w:rsidRPr="004C6F7D" w14:paraId="2C04ADD5" w14:textId="77777777" w:rsidTr="008579EF">
        <w:trPr>
          <w:trHeight w:val="113"/>
          <w:jc w:val="center"/>
        </w:trPr>
        <w:tc>
          <w:tcPr>
            <w:tcW w:w="644" w:type="dxa"/>
            <w:shd w:val="clear" w:color="auto" w:fill="auto"/>
            <w:vAlign w:val="center"/>
          </w:tcPr>
          <w:p w14:paraId="7C763B11" w14:textId="77777777" w:rsidR="005A7170" w:rsidRPr="004C6F7D" w:rsidRDefault="005A7170" w:rsidP="008579EF">
            <w:pPr>
              <w:jc w:val="center"/>
            </w:pPr>
            <w:r w:rsidRPr="004C6F7D">
              <w:t>C5</w:t>
            </w:r>
          </w:p>
        </w:tc>
        <w:tc>
          <w:tcPr>
            <w:tcW w:w="5349" w:type="dxa"/>
            <w:shd w:val="clear" w:color="auto" w:fill="auto"/>
            <w:vAlign w:val="center"/>
          </w:tcPr>
          <w:p w14:paraId="5EC4EC64" w14:textId="77777777" w:rsidR="005A7170" w:rsidRPr="004C6F7D" w:rsidRDefault="005A7170" w:rsidP="008579EF">
            <w:r w:rsidRPr="004C6F7D">
              <w:t>Indenização Adicional</w:t>
            </w:r>
          </w:p>
        </w:tc>
        <w:tc>
          <w:tcPr>
            <w:tcW w:w="1416" w:type="dxa"/>
            <w:shd w:val="clear" w:color="auto" w:fill="auto"/>
            <w:vAlign w:val="bottom"/>
          </w:tcPr>
          <w:p w14:paraId="43ADA3DA" w14:textId="77777777" w:rsidR="005A7170" w:rsidRPr="004C6F7D" w:rsidRDefault="005A7170" w:rsidP="008579EF">
            <w:pPr>
              <w:jc w:val="center"/>
            </w:pPr>
            <w:r w:rsidRPr="004C6F7D">
              <w:t>0,</w:t>
            </w:r>
            <w:r>
              <w:t>4</w:t>
            </w:r>
            <w:r w:rsidRPr="004C6F7D">
              <w:t>%</w:t>
            </w:r>
          </w:p>
        </w:tc>
        <w:tc>
          <w:tcPr>
            <w:tcW w:w="1776" w:type="dxa"/>
            <w:shd w:val="clear" w:color="auto" w:fill="auto"/>
            <w:vAlign w:val="bottom"/>
          </w:tcPr>
          <w:p w14:paraId="7773AEC5" w14:textId="77777777" w:rsidR="005A7170" w:rsidRPr="004C6F7D" w:rsidRDefault="005A7170" w:rsidP="008579EF">
            <w:pPr>
              <w:jc w:val="center"/>
            </w:pPr>
            <w:r w:rsidRPr="004C6F7D">
              <w:t>0,</w:t>
            </w:r>
            <w:r>
              <w:t>31</w:t>
            </w:r>
            <w:r w:rsidRPr="004C6F7D">
              <w:t>%</w:t>
            </w:r>
          </w:p>
        </w:tc>
      </w:tr>
      <w:tr w:rsidR="005A7170" w:rsidRPr="004C6F7D" w14:paraId="7D4DB319" w14:textId="77777777" w:rsidTr="008579EF">
        <w:trPr>
          <w:trHeight w:val="113"/>
          <w:jc w:val="center"/>
        </w:trPr>
        <w:tc>
          <w:tcPr>
            <w:tcW w:w="5993" w:type="dxa"/>
            <w:gridSpan w:val="2"/>
            <w:shd w:val="clear" w:color="auto" w:fill="auto"/>
            <w:vAlign w:val="center"/>
          </w:tcPr>
          <w:p w14:paraId="4A8D9E5E" w14:textId="77777777" w:rsidR="005A7170" w:rsidRPr="004C6F7D" w:rsidRDefault="005A7170" w:rsidP="008579EF">
            <w:pPr>
              <w:jc w:val="right"/>
              <w:rPr>
                <w:b/>
              </w:rPr>
            </w:pPr>
            <w:r w:rsidRPr="004C6F7D">
              <w:rPr>
                <w:b/>
              </w:rPr>
              <w:t>SUBTOTAL DE “C”:</w:t>
            </w:r>
          </w:p>
        </w:tc>
        <w:tc>
          <w:tcPr>
            <w:tcW w:w="1416" w:type="dxa"/>
            <w:shd w:val="clear" w:color="auto" w:fill="auto"/>
            <w:vAlign w:val="center"/>
          </w:tcPr>
          <w:p w14:paraId="36015BC2" w14:textId="77777777" w:rsidR="005A7170" w:rsidRPr="004C6F7D" w:rsidRDefault="005A7170" w:rsidP="008579EF">
            <w:pPr>
              <w:jc w:val="center"/>
              <w:rPr>
                <w:b/>
              </w:rPr>
            </w:pPr>
            <w:r>
              <w:rPr>
                <w:b/>
              </w:rPr>
              <w:t>14</w:t>
            </w:r>
            <w:r w:rsidRPr="004C6F7D">
              <w:rPr>
                <w:b/>
              </w:rPr>
              <w:t>,</w:t>
            </w:r>
            <w:r>
              <w:rPr>
                <w:b/>
              </w:rPr>
              <w:t>39</w:t>
            </w:r>
            <w:r w:rsidRPr="004C6F7D">
              <w:rPr>
                <w:b/>
              </w:rPr>
              <w:t>%</w:t>
            </w:r>
          </w:p>
        </w:tc>
        <w:tc>
          <w:tcPr>
            <w:tcW w:w="1776" w:type="dxa"/>
            <w:shd w:val="clear" w:color="auto" w:fill="auto"/>
            <w:vAlign w:val="bottom"/>
          </w:tcPr>
          <w:p w14:paraId="6D29F29F" w14:textId="77777777" w:rsidR="005A7170" w:rsidRPr="004C6F7D" w:rsidRDefault="005A7170" w:rsidP="008579EF">
            <w:pPr>
              <w:jc w:val="center"/>
              <w:rPr>
                <w:b/>
                <w:bCs/>
              </w:rPr>
            </w:pPr>
            <w:r>
              <w:rPr>
                <w:b/>
                <w:bCs/>
              </w:rPr>
              <w:t>11</w:t>
            </w:r>
            <w:r w:rsidRPr="004C6F7D">
              <w:rPr>
                <w:b/>
                <w:bCs/>
              </w:rPr>
              <w:t>,</w:t>
            </w:r>
            <w:r>
              <w:rPr>
                <w:b/>
                <w:bCs/>
              </w:rPr>
              <w:t>1</w:t>
            </w:r>
            <w:r w:rsidRPr="004C6F7D">
              <w:rPr>
                <w:b/>
                <w:bCs/>
              </w:rPr>
              <w:t>7%</w:t>
            </w:r>
          </w:p>
        </w:tc>
      </w:tr>
      <w:tr w:rsidR="005A7170" w:rsidRPr="004C6F7D" w14:paraId="2A062FAD" w14:textId="77777777" w:rsidTr="008579EF">
        <w:trPr>
          <w:trHeight w:val="113"/>
          <w:jc w:val="center"/>
        </w:trPr>
        <w:tc>
          <w:tcPr>
            <w:tcW w:w="644" w:type="dxa"/>
            <w:shd w:val="clear" w:color="auto" w:fill="auto"/>
            <w:vAlign w:val="center"/>
          </w:tcPr>
          <w:p w14:paraId="28DCB14E" w14:textId="77777777" w:rsidR="005A7170" w:rsidRPr="004C6F7D" w:rsidRDefault="005A7170" w:rsidP="008579EF">
            <w:pPr>
              <w:jc w:val="center"/>
              <w:rPr>
                <w:b/>
              </w:rPr>
            </w:pPr>
            <w:r w:rsidRPr="004C6F7D">
              <w:rPr>
                <w:b/>
              </w:rPr>
              <w:t>D</w:t>
            </w:r>
          </w:p>
        </w:tc>
        <w:tc>
          <w:tcPr>
            <w:tcW w:w="8541" w:type="dxa"/>
            <w:gridSpan w:val="3"/>
            <w:shd w:val="clear" w:color="auto" w:fill="auto"/>
            <w:vAlign w:val="center"/>
          </w:tcPr>
          <w:p w14:paraId="358AD47A" w14:textId="77777777" w:rsidR="005A7170" w:rsidRPr="004C6F7D" w:rsidRDefault="005A7170" w:rsidP="008579EF">
            <w:pPr>
              <w:rPr>
                <w:b/>
              </w:rPr>
            </w:pPr>
            <w:r w:rsidRPr="004C6F7D">
              <w:rPr>
                <w:b/>
              </w:rPr>
              <w:t>REINCIDÊNCIAS DE UM GRUPO SOBRE O OUTRO</w:t>
            </w:r>
          </w:p>
        </w:tc>
      </w:tr>
      <w:tr w:rsidR="005A7170" w:rsidRPr="004C6F7D" w14:paraId="0CAC963C" w14:textId="77777777" w:rsidTr="008579EF">
        <w:trPr>
          <w:trHeight w:val="113"/>
          <w:jc w:val="center"/>
        </w:trPr>
        <w:tc>
          <w:tcPr>
            <w:tcW w:w="644" w:type="dxa"/>
            <w:shd w:val="clear" w:color="auto" w:fill="auto"/>
            <w:vAlign w:val="center"/>
          </w:tcPr>
          <w:p w14:paraId="4A5FD424" w14:textId="77777777" w:rsidR="005A7170" w:rsidRPr="004C6F7D" w:rsidRDefault="005A7170" w:rsidP="008579EF">
            <w:pPr>
              <w:jc w:val="center"/>
            </w:pPr>
            <w:r w:rsidRPr="004C6F7D">
              <w:t>D1</w:t>
            </w:r>
          </w:p>
        </w:tc>
        <w:tc>
          <w:tcPr>
            <w:tcW w:w="5349" w:type="dxa"/>
            <w:shd w:val="clear" w:color="auto" w:fill="auto"/>
            <w:vAlign w:val="center"/>
          </w:tcPr>
          <w:p w14:paraId="595A502E" w14:textId="77777777" w:rsidR="005A7170" w:rsidRPr="004C6F7D" w:rsidRDefault="005A7170" w:rsidP="008579EF">
            <w:r w:rsidRPr="004C6F7D">
              <w:t>Reincidência de “A” sobre “B”</w:t>
            </w:r>
          </w:p>
        </w:tc>
        <w:tc>
          <w:tcPr>
            <w:tcW w:w="1416" w:type="dxa"/>
            <w:shd w:val="clear" w:color="auto" w:fill="auto"/>
            <w:vAlign w:val="bottom"/>
          </w:tcPr>
          <w:p w14:paraId="78C2CC26" w14:textId="77777777" w:rsidR="005A7170" w:rsidRPr="004C6F7D" w:rsidRDefault="005A7170" w:rsidP="008579EF">
            <w:pPr>
              <w:jc w:val="center"/>
            </w:pPr>
            <w:r w:rsidRPr="004C6F7D">
              <w:t>1</w:t>
            </w:r>
            <w:r>
              <w:t>5</w:t>
            </w:r>
            <w:r w:rsidRPr="004C6F7D">
              <w:t>,</w:t>
            </w:r>
            <w:r>
              <w:t>99</w:t>
            </w:r>
            <w:r w:rsidRPr="004C6F7D">
              <w:t>%</w:t>
            </w:r>
          </w:p>
        </w:tc>
        <w:tc>
          <w:tcPr>
            <w:tcW w:w="1776" w:type="dxa"/>
            <w:shd w:val="clear" w:color="auto" w:fill="auto"/>
            <w:vAlign w:val="bottom"/>
          </w:tcPr>
          <w:p w14:paraId="641ECD08" w14:textId="77777777" w:rsidR="005A7170" w:rsidRPr="004C6F7D" w:rsidRDefault="005A7170" w:rsidP="008579EF">
            <w:pPr>
              <w:jc w:val="center"/>
            </w:pPr>
            <w:r>
              <w:t>5</w:t>
            </w:r>
            <w:r w:rsidRPr="004C6F7D">
              <w:t>,7</w:t>
            </w:r>
            <w:r>
              <w:t>8</w:t>
            </w:r>
            <w:r w:rsidRPr="004C6F7D">
              <w:t>%</w:t>
            </w:r>
          </w:p>
        </w:tc>
      </w:tr>
      <w:tr w:rsidR="005A7170" w:rsidRPr="004C6F7D" w14:paraId="69FF8A3E" w14:textId="77777777" w:rsidTr="008579EF">
        <w:trPr>
          <w:trHeight w:val="113"/>
          <w:jc w:val="center"/>
        </w:trPr>
        <w:tc>
          <w:tcPr>
            <w:tcW w:w="644" w:type="dxa"/>
            <w:shd w:val="clear" w:color="auto" w:fill="auto"/>
            <w:vAlign w:val="center"/>
          </w:tcPr>
          <w:p w14:paraId="540C259B" w14:textId="77777777" w:rsidR="005A7170" w:rsidRPr="004C6F7D" w:rsidRDefault="005A7170" w:rsidP="008579EF">
            <w:pPr>
              <w:jc w:val="center"/>
            </w:pPr>
            <w:r w:rsidRPr="004C6F7D">
              <w:t>D2</w:t>
            </w:r>
          </w:p>
        </w:tc>
        <w:tc>
          <w:tcPr>
            <w:tcW w:w="5349" w:type="dxa"/>
            <w:shd w:val="clear" w:color="auto" w:fill="auto"/>
            <w:vAlign w:val="center"/>
          </w:tcPr>
          <w:p w14:paraId="710B92C8" w14:textId="77777777" w:rsidR="005A7170" w:rsidRPr="004C6F7D" w:rsidRDefault="005A7170" w:rsidP="008579EF">
            <w:r w:rsidRPr="004C6F7D">
              <w:t>Reincidência de Grupo A sobre Aviso Prévio Trabalhado e Reincidência do FGTS sobre Aviso Prévio Indenizado</w:t>
            </w:r>
          </w:p>
        </w:tc>
        <w:tc>
          <w:tcPr>
            <w:tcW w:w="1416" w:type="dxa"/>
            <w:shd w:val="clear" w:color="auto" w:fill="auto"/>
            <w:vAlign w:val="bottom"/>
          </w:tcPr>
          <w:p w14:paraId="640AFCF0" w14:textId="77777777" w:rsidR="005A7170" w:rsidRPr="004C6F7D" w:rsidRDefault="005A7170" w:rsidP="008579EF">
            <w:pPr>
              <w:jc w:val="center"/>
            </w:pPr>
            <w:r w:rsidRPr="004C6F7D">
              <w:t>0,</w:t>
            </w:r>
            <w:r>
              <w:t>42</w:t>
            </w:r>
            <w:r w:rsidRPr="004C6F7D">
              <w:t>%</w:t>
            </w:r>
          </w:p>
        </w:tc>
        <w:tc>
          <w:tcPr>
            <w:tcW w:w="1776" w:type="dxa"/>
            <w:shd w:val="clear" w:color="auto" w:fill="auto"/>
            <w:vAlign w:val="bottom"/>
          </w:tcPr>
          <w:p w14:paraId="14966DD0" w14:textId="77777777" w:rsidR="005A7170" w:rsidRPr="004C6F7D" w:rsidRDefault="005A7170" w:rsidP="008579EF">
            <w:pPr>
              <w:jc w:val="center"/>
            </w:pPr>
            <w:r w:rsidRPr="004C6F7D">
              <w:t>0,</w:t>
            </w:r>
            <w:r>
              <w:t>33</w:t>
            </w:r>
            <w:r w:rsidRPr="004C6F7D">
              <w:t>%</w:t>
            </w:r>
          </w:p>
        </w:tc>
      </w:tr>
      <w:tr w:rsidR="005A7170" w:rsidRPr="004C6F7D" w14:paraId="341DC387" w14:textId="77777777" w:rsidTr="008579EF">
        <w:trPr>
          <w:trHeight w:val="113"/>
          <w:jc w:val="center"/>
        </w:trPr>
        <w:tc>
          <w:tcPr>
            <w:tcW w:w="5993" w:type="dxa"/>
            <w:gridSpan w:val="2"/>
            <w:shd w:val="clear" w:color="auto" w:fill="auto"/>
            <w:vAlign w:val="center"/>
          </w:tcPr>
          <w:p w14:paraId="0B6769E2" w14:textId="77777777" w:rsidR="005A7170" w:rsidRPr="004C6F7D" w:rsidRDefault="005A7170" w:rsidP="008579EF">
            <w:pPr>
              <w:jc w:val="right"/>
              <w:rPr>
                <w:b/>
              </w:rPr>
            </w:pPr>
            <w:r w:rsidRPr="004C6F7D">
              <w:rPr>
                <w:b/>
              </w:rPr>
              <w:t>SUBTOTAL DE “D”:</w:t>
            </w:r>
          </w:p>
        </w:tc>
        <w:tc>
          <w:tcPr>
            <w:tcW w:w="1416" w:type="dxa"/>
            <w:shd w:val="clear" w:color="auto" w:fill="auto"/>
            <w:vAlign w:val="center"/>
          </w:tcPr>
          <w:p w14:paraId="1955B229" w14:textId="77777777" w:rsidR="005A7170" w:rsidRPr="004C6F7D" w:rsidRDefault="005A7170" w:rsidP="008579EF">
            <w:pPr>
              <w:jc w:val="center"/>
              <w:rPr>
                <w:b/>
              </w:rPr>
            </w:pPr>
            <w:r w:rsidRPr="004C6F7D">
              <w:rPr>
                <w:b/>
              </w:rPr>
              <w:t>1</w:t>
            </w:r>
            <w:r>
              <w:rPr>
                <w:b/>
              </w:rPr>
              <w:t>6</w:t>
            </w:r>
            <w:r w:rsidRPr="004C6F7D">
              <w:rPr>
                <w:b/>
              </w:rPr>
              <w:t>,</w:t>
            </w:r>
            <w:r>
              <w:rPr>
                <w:b/>
              </w:rPr>
              <w:t>41</w:t>
            </w:r>
            <w:r w:rsidRPr="004C6F7D">
              <w:rPr>
                <w:b/>
              </w:rPr>
              <w:t>%</w:t>
            </w:r>
          </w:p>
        </w:tc>
        <w:tc>
          <w:tcPr>
            <w:tcW w:w="1776" w:type="dxa"/>
            <w:shd w:val="clear" w:color="auto" w:fill="auto"/>
            <w:vAlign w:val="bottom"/>
          </w:tcPr>
          <w:p w14:paraId="07A08512" w14:textId="77777777" w:rsidR="005A7170" w:rsidRPr="004C6F7D" w:rsidRDefault="005A7170" w:rsidP="008579EF">
            <w:pPr>
              <w:jc w:val="center"/>
              <w:rPr>
                <w:b/>
                <w:bCs/>
              </w:rPr>
            </w:pPr>
            <w:r>
              <w:rPr>
                <w:b/>
                <w:bCs/>
              </w:rPr>
              <w:t>6</w:t>
            </w:r>
            <w:r w:rsidRPr="004C6F7D">
              <w:rPr>
                <w:b/>
                <w:bCs/>
              </w:rPr>
              <w:t>,</w:t>
            </w:r>
            <w:r>
              <w:rPr>
                <w:b/>
                <w:bCs/>
              </w:rPr>
              <w:t>11</w:t>
            </w:r>
            <w:r w:rsidRPr="004C6F7D">
              <w:rPr>
                <w:b/>
                <w:bCs/>
              </w:rPr>
              <w:t>%</w:t>
            </w:r>
          </w:p>
        </w:tc>
      </w:tr>
      <w:tr w:rsidR="005A7170" w:rsidRPr="004C6F7D" w14:paraId="36A5D396" w14:textId="77777777" w:rsidTr="008579EF">
        <w:trPr>
          <w:trHeight w:val="113"/>
          <w:jc w:val="center"/>
        </w:trPr>
        <w:tc>
          <w:tcPr>
            <w:tcW w:w="5993" w:type="dxa"/>
            <w:gridSpan w:val="2"/>
            <w:shd w:val="clear" w:color="auto" w:fill="auto"/>
            <w:vAlign w:val="center"/>
          </w:tcPr>
          <w:p w14:paraId="74E2F086" w14:textId="77777777" w:rsidR="005A7170" w:rsidRPr="004C6F7D" w:rsidRDefault="005A7170" w:rsidP="008579EF">
            <w:pPr>
              <w:jc w:val="right"/>
              <w:rPr>
                <w:b/>
              </w:rPr>
            </w:pPr>
            <w:r w:rsidRPr="004C6F7D">
              <w:rPr>
                <w:b/>
              </w:rPr>
              <w:t>TOTAIS DE ENCARGOS SOCIAIS:</w:t>
            </w:r>
          </w:p>
        </w:tc>
        <w:tc>
          <w:tcPr>
            <w:tcW w:w="1416" w:type="dxa"/>
            <w:shd w:val="clear" w:color="auto" w:fill="auto"/>
            <w:vAlign w:val="center"/>
          </w:tcPr>
          <w:p w14:paraId="413246C1" w14:textId="77777777" w:rsidR="005A7170" w:rsidRPr="004C6F7D" w:rsidRDefault="005A7170" w:rsidP="008579EF">
            <w:pPr>
              <w:jc w:val="center"/>
              <w:rPr>
                <w:b/>
              </w:rPr>
            </w:pPr>
            <w:r w:rsidRPr="004C6F7D">
              <w:rPr>
                <w:b/>
              </w:rPr>
              <w:t>11</w:t>
            </w:r>
            <w:r>
              <w:rPr>
                <w:b/>
              </w:rPr>
              <w:t>1</w:t>
            </w:r>
            <w:r w:rsidRPr="004C6F7D">
              <w:rPr>
                <w:b/>
              </w:rPr>
              <w:t>,</w:t>
            </w:r>
            <w:r>
              <w:rPr>
                <w:b/>
              </w:rPr>
              <w:t>06</w:t>
            </w:r>
            <w:r w:rsidRPr="004C6F7D">
              <w:rPr>
                <w:b/>
              </w:rPr>
              <w:t>%</w:t>
            </w:r>
          </w:p>
        </w:tc>
        <w:tc>
          <w:tcPr>
            <w:tcW w:w="1776" w:type="dxa"/>
            <w:shd w:val="clear" w:color="auto" w:fill="auto"/>
            <w:vAlign w:val="center"/>
          </w:tcPr>
          <w:p w14:paraId="40D1408A" w14:textId="77777777" w:rsidR="005A7170" w:rsidRPr="004C6F7D" w:rsidRDefault="005A7170" w:rsidP="008579EF">
            <w:pPr>
              <w:jc w:val="center"/>
              <w:rPr>
                <w:b/>
              </w:rPr>
            </w:pPr>
            <w:r>
              <w:rPr>
                <w:b/>
              </w:rPr>
              <w:t>69</w:t>
            </w:r>
            <w:r w:rsidRPr="004C6F7D">
              <w:rPr>
                <w:b/>
              </w:rPr>
              <w:t>,7</w:t>
            </w:r>
            <w:r>
              <w:rPr>
                <w:b/>
              </w:rPr>
              <w:t>8</w:t>
            </w:r>
            <w:r w:rsidRPr="004C6F7D">
              <w:rPr>
                <w:b/>
              </w:rPr>
              <w:t>%</w:t>
            </w:r>
          </w:p>
        </w:tc>
      </w:tr>
    </w:tbl>
    <w:p w14:paraId="11F4CD94" w14:textId="77777777" w:rsidR="00797B58" w:rsidRPr="00990FD6" w:rsidRDefault="00797B58" w:rsidP="00797B58">
      <w:pPr>
        <w:rPr>
          <w:szCs w:val="20"/>
        </w:rPr>
      </w:pPr>
    </w:p>
    <w:p w14:paraId="6B3A33C1" w14:textId="77777777" w:rsidR="00797B58" w:rsidRPr="00990FD6" w:rsidRDefault="00797B58" w:rsidP="00797B58">
      <w:pPr>
        <w:jc w:val="center"/>
        <w:rPr>
          <w:b/>
          <w:szCs w:val="20"/>
          <w:lang w:eastAsia="pt-BR"/>
        </w:rPr>
      </w:pPr>
      <w:r w:rsidRPr="00990FD6">
        <w:rPr>
          <w:szCs w:val="20"/>
        </w:rPr>
        <w:br w:type="page"/>
      </w:r>
      <w:r w:rsidRPr="00990FD6">
        <w:rPr>
          <w:b/>
          <w:szCs w:val="20"/>
        </w:rPr>
        <w:lastRenderedPageBreak/>
        <w:t>Detalhamento</w:t>
      </w:r>
      <w:r w:rsidRPr="00990FD6">
        <w:rPr>
          <w:b/>
          <w:szCs w:val="20"/>
          <w:lang w:eastAsia="pt-BR"/>
        </w:rPr>
        <w:t xml:space="preserve"> dos Encargos Sociais – Horista e Mensalista (em branco)</w:t>
      </w:r>
    </w:p>
    <w:p w14:paraId="32E06455" w14:textId="77777777" w:rsidR="00DE44AF" w:rsidRPr="00990FD6" w:rsidRDefault="00DE44AF" w:rsidP="00DE44AF">
      <w:pPr>
        <w:rPr>
          <w:szCs w:val="20"/>
          <w:lang w:eastAsia="pt-BR"/>
        </w:rPr>
      </w:pPr>
    </w:p>
    <w:p w14:paraId="6575D609" w14:textId="77777777" w:rsidR="00DE44AF" w:rsidRPr="00990FD6" w:rsidRDefault="00DE44AF" w:rsidP="00797B58">
      <w:pPr>
        <w:jc w:val="center"/>
        <w:rPr>
          <w:b/>
          <w:szCs w:val="20"/>
          <w:lang w:eastAsia="pt-BR"/>
        </w:rPr>
      </w:pPr>
      <w:r w:rsidRPr="00990FD6">
        <w:rPr>
          <w:b/>
          <w:szCs w:val="20"/>
          <w:lang w:eastAsia="pt-BR"/>
        </w:rPr>
        <w:t>QUADRO DES (em branco)</w:t>
      </w:r>
    </w:p>
    <w:p w14:paraId="74A10A35" w14:textId="77777777" w:rsidR="00797B58" w:rsidRPr="00990FD6"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797B58" w:rsidRPr="00990FD6" w14:paraId="34A3A4F2" w14:textId="77777777"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61118585" w14:textId="77777777" w:rsidR="00797B58" w:rsidRPr="00990FD6" w:rsidRDefault="00797B58" w:rsidP="00614A18">
            <w:pPr>
              <w:rPr>
                <w:szCs w:val="20"/>
                <w:lang w:eastAsia="pt-BR"/>
              </w:rPr>
            </w:pPr>
            <w:r w:rsidRPr="00990FD6">
              <w:rPr>
                <w:szCs w:val="20"/>
                <w:lang w:eastAsia="pt-BR"/>
              </w:rPr>
              <w:t>NOME DA CONCORRENTE:</w:t>
            </w:r>
          </w:p>
          <w:p w14:paraId="783C194D" w14:textId="77777777" w:rsidR="00797B58" w:rsidRPr="00990FD6" w:rsidRDefault="00797B58" w:rsidP="00614A18">
            <w:pPr>
              <w:rPr>
                <w:szCs w:val="20"/>
                <w:lang w:eastAsia="pt-BR"/>
              </w:rPr>
            </w:pPr>
          </w:p>
        </w:tc>
      </w:tr>
      <w:tr w:rsidR="00797B58" w:rsidRPr="00990FD6" w14:paraId="217524DA" w14:textId="77777777"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14:paraId="04FBA911" w14:textId="77777777" w:rsidR="00797B58" w:rsidRPr="00990FD6" w:rsidRDefault="00797B58" w:rsidP="00614A18">
            <w:pPr>
              <w:rPr>
                <w:szCs w:val="20"/>
                <w:lang w:eastAsia="pt-BR"/>
              </w:rPr>
            </w:pPr>
            <w:r w:rsidRPr="00990FD6">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14:paraId="459199C9" w14:textId="77777777" w:rsidR="00797B58" w:rsidRPr="00990FD6" w:rsidRDefault="00797B58" w:rsidP="00614A18">
            <w:pPr>
              <w:rPr>
                <w:szCs w:val="20"/>
                <w:lang w:eastAsia="pt-BR"/>
              </w:rPr>
            </w:pPr>
            <w:r w:rsidRPr="00990FD6">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14:paraId="7DC59F17" w14:textId="77777777" w:rsidR="00797B58" w:rsidRPr="00990FD6" w:rsidRDefault="00797B58" w:rsidP="00614A18">
            <w:pPr>
              <w:rPr>
                <w:szCs w:val="20"/>
                <w:lang w:eastAsia="pt-BR"/>
              </w:rPr>
            </w:pPr>
            <w:r w:rsidRPr="00990FD6">
              <w:rPr>
                <w:szCs w:val="20"/>
                <w:lang w:eastAsia="pt-BR"/>
              </w:rPr>
              <w:t>FOLHA</w:t>
            </w:r>
          </w:p>
        </w:tc>
      </w:tr>
      <w:tr w:rsidR="00797B58" w:rsidRPr="00990FD6" w14:paraId="34D5F629" w14:textId="77777777"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14:paraId="26137D76" w14:textId="77777777" w:rsidR="00797B58" w:rsidRPr="00990FD6"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14:paraId="54C0EF88" w14:textId="77777777" w:rsidR="00797B58" w:rsidRPr="00990FD6" w:rsidRDefault="00C73BD1" w:rsidP="00C73BD1">
            <w:pPr>
              <w:rPr>
                <w:szCs w:val="20"/>
                <w:lang w:eastAsia="pt-BR"/>
              </w:rPr>
            </w:pPr>
            <w:r>
              <w:rPr>
                <w:szCs w:val="20"/>
                <w:lang w:eastAsia="pt-BR"/>
              </w:rPr>
              <w:t>___</w:t>
            </w:r>
            <w:r w:rsidR="00797B58" w:rsidRPr="00990FD6">
              <w:rPr>
                <w:szCs w:val="20"/>
                <w:lang w:eastAsia="pt-BR"/>
              </w:rPr>
              <w:t>__/</w:t>
            </w:r>
            <w:r>
              <w:rPr>
                <w:szCs w:val="20"/>
                <w:lang w:eastAsia="pt-BR"/>
              </w:rPr>
              <w:t>_____</w:t>
            </w:r>
          </w:p>
        </w:tc>
        <w:tc>
          <w:tcPr>
            <w:tcW w:w="1368" w:type="dxa"/>
            <w:tcBorders>
              <w:top w:val="nil"/>
              <w:left w:val="nil"/>
              <w:bottom w:val="single" w:sz="4" w:space="0" w:color="auto"/>
              <w:right w:val="single" w:sz="4" w:space="0" w:color="auto"/>
            </w:tcBorders>
            <w:shd w:val="clear" w:color="000000" w:fill="FFFFFF"/>
            <w:noWrap/>
            <w:vAlign w:val="center"/>
            <w:hideMark/>
          </w:tcPr>
          <w:p w14:paraId="08B2222E" w14:textId="77777777" w:rsidR="00797B58" w:rsidRPr="00990FD6" w:rsidRDefault="00797B58" w:rsidP="00614A18">
            <w:pPr>
              <w:rPr>
                <w:szCs w:val="20"/>
                <w:lang w:eastAsia="pt-BR"/>
              </w:rPr>
            </w:pPr>
            <w:r w:rsidRPr="00990FD6">
              <w:rPr>
                <w:szCs w:val="20"/>
                <w:lang w:eastAsia="pt-BR"/>
              </w:rPr>
              <w:t>____/____</w:t>
            </w:r>
          </w:p>
        </w:tc>
      </w:tr>
    </w:tbl>
    <w:p w14:paraId="0F514642" w14:textId="77777777" w:rsidR="00797B58" w:rsidRPr="00990FD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990FD6" w14:paraId="2F14457C" w14:textId="77777777" w:rsidTr="00614A18">
        <w:trPr>
          <w:trHeight w:val="113"/>
          <w:jc w:val="center"/>
        </w:trPr>
        <w:tc>
          <w:tcPr>
            <w:tcW w:w="5993" w:type="dxa"/>
            <w:gridSpan w:val="2"/>
            <w:vMerge w:val="restart"/>
            <w:shd w:val="clear" w:color="auto" w:fill="auto"/>
            <w:vAlign w:val="center"/>
          </w:tcPr>
          <w:p w14:paraId="3C0110C4" w14:textId="77777777" w:rsidR="00797B58" w:rsidRPr="00990FD6" w:rsidRDefault="00797B58" w:rsidP="00614A18">
            <w:pPr>
              <w:jc w:val="center"/>
              <w:rPr>
                <w:b/>
                <w:szCs w:val="20"/>
              </w:rPr>
            </w:pPr>
            <w:r w:rsidRPr="00990FD6">
              <w:rPr>
                <w:b/>
                <w:szCs w:val="20"/>
              </w:rPr>
              <w:t>DISCRIMINAÇÃO</w:t>
            </w:r>
          </w:p>
        </w:tc>
        <w:tc>
          <w:tcPr>
            <w:tcW w:w="1416" w:type="dxa"/>
            <w:shd w:val="clear" w:color="auto" w:fill="auto"/>
            <w:vAlign w:val="center"/>
          </w:tcPr>
          <w:p w14:paraId="0FED114A" w14:textId="77777777" w:rsidR="00797B58" w:rsidRPr="00990FD6" w:rsidRDefault="00797B58" w:rsidP="00614A18">
            <w:pPr>
              <w:jc w:val="center"/>
              <w:rPr>
                <w:b/>
                <w:szCs w:val="20"/>
              </w:rPr>
            </w:pPr>
            <w:r w:rsidRPr="00990FD6">
              <w:rPr>
                <w:b/>
                <w:szCs w:val="20"/>
              </w:rPr>
              <w:t>HORISTA</w:t>
            </w:r>
          </w:p>
        </w:tc>
        <w:tc>
          <w:tcPr>
            <w:tcW w:w="1776" w:type="dxa"/>
            <w:shd w:val="clear" w:color="auto" w:fill="auto"/>
            <w:vAlign w:val="center"/>
          </w:tcPr>
          <w:p w14:paraId="14BCEE72" w14:textId="77777777" w:rsidR="00797B58" w:rsidRPr="00990FD6" w:rsidRDefault="00797B58" w:rsidP="00614A18">
            <w:pPr>
              <w:jc w:val="center"/>
              <w:rPr>
                <w:b/>
                <w:szCs w:val="20"/>
              </w:rPr>
            </w:pPr>
            <w:r w:rsidRPr="00990FD6">
              <w:rPr>
                <w:b/>
                <w:szCs w:val="20"/>
              </w:rPr>
              <w:t>MENSALISTA</w:t>
            </w:r>
          </w:p>
        </w:tc>
      </w:tr>
      <w:tr w:rsidR="00797B58" w:rsidRPr="00990FD6" w14:paraId="2AF36B50" w14:textId="77777777" w:rsidTr="00614A18">
        <w:trPr>
          <w:trHeight w:val="113"/>
          <w:jc w:val="center"/>
        </w:trPr>
        <w:tc>
          <w:tcPr>
            <w:tcW w:w="5993" w:type="dxa"/>
            <w:gridSpan w:val="2"/>
            <w:vMerge/>
            <w:shd w:val="clear" w:color="auto" w:fill="auto"/>
            <w:vAlign w:val="center"/>
          </w:tcPr>
          <w:p w14:paraId="37BA771F" w14:textId="77777777" w:rsidR="00797B58" w:rsidRPr="00990FD6" w:rsidRDefault="00797B58" w:rsidP="00614A18">
            <w:pPr>
              <w:rPr>
                <w:szCs w:val="20"/>
              </w:rPr>
            </w:pPr>
          </w:p>
        </w:tc>
        <w:tc>
          <w:tcPr>
            <w:tcW w:w="1416" w:type="dxa"/>
            <w:shd w:val="clear" w:color="auto" w:fill="auto"/>
            <w:vAlign w:val="center"/>
          </w:tcPr>
          <w:p w14:paraId="0778A846" w14:textId="77777777" w:rsidR="00797B58" w:rsidRPr="00990FD6" w:rsidRDefault="00797B58" w:rsidP="00614A18">
            <w:pPr>
              <w:jc w:val="center"/>
              <w:rPr>
                <w:b/>
                <w:szCs w:val="20"/>
              </w:rPr>
            </w:pPr>
            <w:r w:rsidRPr="00990FD6">
              <w:rPr>
                <w:b/>
                <w:szCs w:val="20"/>
              </w:rPr>
              <w:t>%</w:t>
            </w:r>
          </w:p>
        </w:tc>
        <w:tc>
          <w:tcPr>
            <w:tcW w:w="1776" w:type="dxa"/>
            <w:shd w:val="clear" w:color="auto" w:fill="auto"/>
            <w:vAlign w:val="center"/>
          </w:tcPr>
          <w:p w14:paraId="3ADC27E6" w14:textId="77777777" w:rsidR="00797B58" w:rsidRPr="00990FD6" w:rsidRDefault="00797B58" w:rsidP="00614A18">
            <w:pPr>
              <w:jc w:val="center"/>
              <w:rPr>
                <w:b/>
                <w:szCs w:val="20"/>
              </w:rPr>
            </w:pPr>
            <w:r w:rsidRPr="00990FD6">
              <w:rPr>
                <w:b/>
                <w:szCs w:val="20"/>
              </w:rPr>
              <w:t>%</w:t>
            </w:r>
          </w:p>
        </w:tc>
      </w:tr>
      <w:tr w:rsidR="00797B58" w:rsidRPr="00990FD6" w14:paraId="39652358" w14:textId="77777777" w:rsidTr="00614A18">
        <w:trPr>
          <w:trHeight w:val="113"/>
          <w:jc w:val="center"/>
        </w:trPr>
        <w:tc>
          <w:tcPr>
            <w:tcW w:w="644" w:type="dxa"/>
            <w:shd w:val="clear" w:color="auto" w:fill="auto"/>
            <w:vAlign w:val="center"/>
          </w:tcPr>
          <w:p w14:paraId="57689DD9" w14:textId="77777777" w:rsidR="00797B58" w:rsidRPr="00990FD6" w:rsidRDefault="00797B58" w:rsidP="00614A18">
            <w:pPr>
              <w:jc w:val="center"/>
              <w:rPr>
                <w:b/>
                <w:szCs w:val="20"/>
              </w:rPr>
            </w:pPr>
            <w:r w:rsidRPr="00990FD6">
              <w:rPr>
                <w:b/>
                <w:szCs w:val="20"/>
              </w:rPr>
              <w:t>A</w:t>
            </w:r>
          </w:p>
        </w:tc>
        <w:tc>
          <w:tcPr>
            <w:tcW w:w="8541" w:type="dxa"/>
            <w:gridSpan w:val="3"/>
            <w:shd w:val="clear" w:color="auto" w:fill="auto"/>
            <w:vAlign w:val="center"/>
          </w:tcPr>
          <w:p w14:paraId="637C7A1A" w14:textId="77777777" w:rsidR="00797B58" w:rsidRPr="00990FD6" w:rsidRDefault="00797B58" w:rsidP="00614A18">
            <w:pPr>
              <w:rPr>
                <w:b/>
                <w:szCs w:val="20"/>
              </w:rPr>
            </w:pPr>
            <w:r w:rsidRPr="00990FD6">
              <w:rPr>
                <w:b/>
                <w:szCs w:val="20"/>
              </w:rPr>
              <w:t>ENCARGOS SOCIAIS BÁSICOS</w:t>
            </w:r>
          </w:p>
        </w:tc>
      </w:tr>
      <w:tr w:rsidR="00797B58" w:rsidRPr="00990FD6" w14:paraId="060E61D3" w14:textId="77777777" w:rsidTr="00614A18">
        <w:trPr>
          <w:trHeight w:val="113"/>
          <w:jc w:val="center"/>
        </w:trPr>
        <w:tc>
          <w:tcPr>
            <w:tcW w:w="644" w:type="dxa"/>
            <w:shd w:val="clear" w:color="auto" w:fill="auto"/>
            <w:vAlign w:val="center"/>
          </w:tcPr>
          <w:p w14:paraId="7809B005" w14:textId="77777777" w:rsidR="00797B58" w:rsidRPr="00990FD6" w:rsidRDefault="00797B58" w:rsidP="00614A18">
            <w:pPr>
              <w:jc w:val="center"/>
              <w:rPr>
                <w:szCs w:val="20"/>
              </w:rPr>
            </w:pPr>
          </w:p>
        </w:tc>
        <w:tc>
          <w:tcPr>
            <w:tcW w:w="5349" w:type="dxa"/>
            <w:shd w:val="clear" w:color="auto" w:fill="auto"/>
            <w:vAlign w:val="center"/>
          </w:tcPr>
          <w:p w14:paraId="26B2B3D8" w14:textId="77777777" w:rsidR="00797B58" w:rsidRPr="00990FD6" w:rsidRDefault="00797B58" w:rsidP="00614A18">
            <w:pPr>
              <w:rPr>
                <w:szCs w:val="20"/>
              </w:rPr>
            </w:pPr>
          </w:p>
        </w:tc>
        <w:tc>
          <w:tcPr>
            <w:tcW w:w="1416" w:type="dxa"/>
            <w:shd w:val="clear" w:color="auto" w:fill="auto"/>
            <w:vAlign w:val="center"/>
          </w:tcPr>
          <w:p w14:paraId="30AA1B0B" w14:textId="77777777" w:rsidR="00797B58" w:rsidRPr="00990FD6" w:rsidRDefault="00797B58" w:rsidP="00614A18">
            <w:pPr>
              <w:jc w:val="center"/>
              <w:rPr>
                <w:szCs w:val="20"/>
              </w:rPr>
            </w:pPr>
          </w:p>
        </w:tc>
        <w:tc>
          <w:tcPr>
            <w:tcW w:w="1776" w:type="dxa"/>
            <w:shd w:val="clear" w:color="auto" w:fill="auto"/>
            <w:vAlign w:val="center"/>
          </w:tcPr>
          <w:p w14:paraId="08DC49F8" w14:textId="77777777" w:rsidR="00797B58" w:rsidRPr="00990FD6" w:rsidRDefault="00797B58" w:rsidP="00614A18">
            <w:pPr>
              <w:jc w:val="center"/>
              <w:rPr>
                <w:szCs w:val="20"/>
              </w:rPr>
            </w:pPr>
          </w:p>
        </w:tc>
      </w:tr>
      <w:tr w:rsidR="00797B58" w:rsidRPr="00990FD6" w14:paraId="34943AFF" w14:textId="77777777" w:rsidTr="00614A18">
        <w:trPr>
          <w:trHeight w:val="113"/>
          <w:jc w:val="center"/>
        </w:trPr>
        <w:tc>
          <w:tcPr>
            <w:tcW w:w="644" w:type="dxa"/>
            <w:shd w:val="clear" w:color="auto" w:fill="auto"/>
            <w:vAlign w:val="center"/>
          </w:tcPr>
          <w:p w14:paraId="70CB8E00" w14:textId="77777777" w:rsidR="00797B58" w:rsidRPr="00990FD6" w:rsidRDefault="00797B58" w:rsidP="00614A18">
            <w:pPr>
              <w:jc w:val="center"/>
              <w:rPr>
                <w:szCs w:val="20"/>
              </w:rPr>
            </w:pPr>
          </w:p>
        </w:tc>
        <w:tc>
          <w:tcPr>
            <w:tcW w:w="5349" w:type="dxa"/>
            <w:shd w:val="clear" w:color="auto" w:fill="auto"/>
            <w:vAlign w:val="center"/>
          </w:tcPr>
          <w:p w14:paraId="4C139899" w14:textId="77777777" w:rsidR="00797B58" w:rsidRPr="00990FD6" w:rsidRDefault="00797B58" w:rsidP="00614A18">
            <w:pPr>
              <w:rPr>
                <w:szCs w:val="20"/>
              </w:rPr>
            </w:pPr>
          </w:p>
        </w:tc>
        <w:tc>
          <w:tcPr>
            <w:tcW w:w="1416" w:type="dxa"/>
            <w:shd w:val="clear" w:color="auto" w:fill="auto"/>
            <w:vAlign w:val="center"/>
          </w:tcPr>
          <w:p w14:paraId="26D21680" w14:textId="77777777" w:rsidR="00797B58" w:rsidRPr="00990FD6" w:rsidRDefault="00797B58" w:rsidP="00614A18">
            <w:pPr>
              <w:jc w:val="center"/>
              <w:rPr>
                <w:szCs w:val="20"/>
              </w:rPr>
            </w:pPr>
          </w:p>
        </w:tc>
        <w:tc>
          <w:tcPr>
            <w:tcW w:w="1776" w:type="dxa"/>
            <w:shd w:val="clear" w:color="auto" w:fill="auto"/>
            <w:vAlign w:val="center"/>
          </w:tcPr>
          <w:p w14:paraId="64B5FC12" w14:textId="77777777" w:rsidR="00797B58" w:rsidRPr="00990FD6" w:rsidRDefault="00797B58" w:rsidP="00614A18">
            <w:pPr>
              <w:jc w:val="center"/>
              <w:rPr>
                <w:szCs w:val="20"/>
              </w:rPr>
            </w:pPr>
          </w:p>
        </w:tc>
      </w:tr>
      <w:tr w:rsidR="00797B58" w:rsidRPr="00990FD6" w14:paraId="27D88195" w14:textId="77777777" w:rsidTr="00614A18">
        <w:trPr>
          <w:trHeight w:val="113"/>
          <w:jc w:val="center"/>
        </w:trPr>
        <w:tc>
          <w:tcPr>
            <w:tcW w:w="644" w:type="dxa"/>
            <w:shd w:val="clear" w:color="auto" w:fill="auto"/>
            <w:vAlign w:val="center"/>
          </w:tcPr>
          <w:p w14:paraId="35A8172A" w14:textId="77777777" w:rsidR="00797B58" w:rsidRPr="00990FD6" w:rsidRDefault="00797B58" w:rsidP="00614A18">
            <w:pPr>
              <w:jc w:val="center"/>
              <w:rPr>
                <w:szCs w:val="20"/>
              </w:rPr>
            </w:pPr>
          </w:p>
        </w:tc>
        <w:tc>
          <w:tcPr>
            <w:tcW w:w="5349" w:type="dxa"/>
            <w:shd w:val="clear" w:color="auto" w:fill="auto"/>
            <w:vAlign w:val="center"/>
          </w:tcPr>
          <w:p w14:paraId="0C8D6786" w14:textId="77777777" w:rsidR="00797B58" w:rsidRPr="00990FD6" w:rsidRDefault="00797B58" w:rsidP="00614A18">
            <w:pPr>
              <w:rPr>
                <w:szCs w:val="20"/>
              </w:rPr>
            </w:pPr>
          </w:p>
        </w:tc>
        <w:tc>
          <w:tcPr>
            <w:tcW w:w="1416" w:type="dxa"/>
            <w:shd w:val="clear" w:color="auto" w:fill="auto"/>
            <w:vAlign w:val="center"/>
          </w:tcPr>
          <w:p w14:paraId="27C93B2D" w14:textId="77777777" w:rsidR="00797B58" w:rsidRPr="00990FD6" w:rsidRDefault="00797B58" w:rsidP="00614A18">
            <w:pPr>
              <w:jc w:val="center"/>
              <w:rPr>
                <w:szCs w:val="20"/>
              </w:rPr>
            </w:pPr>
          </w:p>
        </w:tc>
        <w:tc>
          <w:tcPr>
            <w:tcW w:w="1776" w:type="dxa"/>
            <w:shd w:val="clear" w:color="auto" w:fill="auto"/>
            <w:vAlign w:val="center"/>
          </w:tcPr>
          <w:p w14:paraId="6DEFE95D" w14:textId="77777777" w:rsidR="00797B58" w:rsidRPr="00990FD6" w:rsidRDefault="00797B58" w:rsidP="00614A18">
            <w:pPr>
              <w:jc w:val="center"/>
              <w:rPr>
                <w:szCs w:val="20"/>
              </w:rPr>
            </w:pPr>
          </w:p>
        </w:tc>
      </w:tr>
      <w:tr w:rsidR="00797B58" w:rsidRPr="00990FD6" w14:paraId="0FC7FE76" w14:textId="77777777" w:rsidTr="00614A18">
        <w:trPr>
          <w:trHeight w:val="113"/>
          <w:jc w:val="center"/>
        </w:trPr>
        <w:tc>
          <w:tcPr>
            <w:tcW w:w="644" w:type="dxa"/>
            <w:shd w:val="clear" w:color="auto" w:fill="auto"/>
            <w:vAlign w:val="center"/>
          </w:tcPr>
          <w:p w14:paraId="37F00114" w14:textId="77777777" w:rsidR="00797B58" w:rsidRPr="00990FD6" w:rsidRDefault="00797B58" w:rsidP="00614A18">
            <w:pPr>
              <w:jc w:val="center"/>
              <w:rPr>
                <w:szCs w:val="20"/>
              </w:rPr>
            </w:pPr>
          </w:p>
        </w:tc>
        <w:tc>
          <w:tcPr>
            <w:tcW w:w="5349" w:type="dxa"/>
            <w:shd w:val="clear" w:color="auto" w:fill="auto"/>
            <w:vAlign w:val="center"/>
          </w:tcPr>
          <w:p w14:paraId="0D662ED7" w14:textId="77777777" w:rsidR="00797B58" w:rsidRPr="00990FD6" w:rsidRDefault="00797B58" w:rsidP="00614A18">
            <w:pPr>
              <w:rPr>
                <w:szCs w:val="20"/>
              </w:rPr>
            </w:pPr>
          </w:p>
        </w:tc>
        <w:tc>
          <w:tcPr>
            <w:tcW w:w="1416" w:type="dxa"/>
            <w:shd w:val="clear" w:color="auto" w:fill="auto"/>
            <w:vAlign w:val="center"/>
          </w:tcPr>
          <w:p w14:paraId="241FA807" w14:textId="77777777" w:rsidR="00797B58" w:rsidRPr="00990FD6" w:rsidRDefault="00797B58" w:rsidP="00614A18">
            <w:pPr>
              <w:jc w:val="center"/>
              <w:rPr>
                <w:szCs w:val="20"/>
              </w:rPr>
            </w:pPr>
          </w:p>
        </w:tc>
        <w:tc>
          <w:tcPr>
            <w:tcW w:w="1776" w:type="dxa"/>
            <w:shd w:val="clear" w:color="auto" w:fill="auto"/>
            <w:vAlign w:val="center"/>
          </w:tcPr>
          <w:p w14:paraId="6D7DD7AD" w14:textId="77777777" w:rsidR="00797B58" w:rsidRPr="00990FD6" w:rsidRDefault="00797B58" w:rsidP="00614A18">
            <w:pPr>
              <w:jc w:val="center"/>
              <w:rPr>
                <w:szCs w:val="20"/>
              </w:rPr>
            </w:pPr>
          </w:p>
        </w:tc>
      </w:tr>
      <w:tr w:rsidR="00797B58" w:rsidRPr="00990FD6" w14:paraId="78CA5862" w14:textId="77777777" w:rsidTr="00614A18">
        <w:trPr>
          <w:trHeight w:val="113"/>
          <w:jc w:val="center"/>
        </w:trPr>
        <w:tc>
          <w:tcPr>
            <w:tcW w:w="644" w:type="dxa"/>
            <w:shd w:val="clear" w:color="auto" w:fill="auto"/>
            <w:vAlign w:val="center"/>
          </w:tcPr>
          <w:p w14:paraId="0679BD07" w14:textId="77777777" w:rsidR="00797B58" w:rsidRPr="00990FD6" w:rsidRDefault="00797B58" w:rsidP="00614A18">
            <w:pPr>
              <w:jc w:val="center"/>
              <w:rPr>
                <w:szCs w:val="20"/>
              </w:rPr>
            </w:pPr>
          </w:p>
        </w:tc>
        <w:tc>
          <w:tcPr>
            <w:tcW w:w="5349" w:type="dxa"/>
            <w:shd w:val="clear" w:color="auto" w:fill="auto"/>
            <w:vAlign w:val="center"/>
          </w:tcPr>
          <w:p w14:paraId="075565F3" w14:textId="77777777" w:rsidR="00797B58" w:rsidRPr="00990FD6" w:rsidRDefault="00797B58" w:rsidP="00614A18">
            <w:pPr>
              <w:rPr>
                <w:szCs w:val="20"/>
              </w:rPr>
            </w:pPr>
          </w:p>
        </w:tc>
        <w:tc>
          <w:tcPr>
            <w:tcW w:w="1416" w:type="dxa"/>
            <w:shd w:val="clear" w:color="auto" w:fill="auto"/>
            <w:vAlign w:val="center"/>
          </w:tcPr>
          <w:p w14:paraId="7234DBCA" w14:textId="77777777" w:rsidR="00797B58" w:rsidRPr="00990FD6" w:rsidRDefault="00797B58" w:rsidP="00614A18">
            <w:pPr>
              <w:jc w:val="center"/>
              <w:rPr>
                <w:szCs w:val="20"/>
              </w:rPr>
            </w:pPr>
          </w:p>
        </w:tc>
        <w:tc>
          <w:tcPr>
            <w:tcW w:w="1776" w:type="dxa"/>
            <w:shd w:val="clear" w:color="auto" w:fill="auto"/>
            <w:vAlign w:val="center"/>
          </w:tcPr>
          <w:p w14:paraId="70E0BD48" w14:textId="77777777" w:rsidR="00797B58" w:rsidRPr="00990FD6" w:rsidRDefault="00797B58" w:rsidP="00614A18">
            <w:pPr>
              <w:jc w:val="center"/>
              <w:rPr>
                <w:szCs w:val="20"/>
              </w:rPr>
            </w:pPr>
          </w:p>
        </w:tc>
      </w:tr>
      <w:tr w:rsidR="00797B58" w:rsidRPr="00990FD6" w14:paraId="5C2D222B" w14:textId="77777777" w:rsidTr="00614A18">
        <w:trPr>
          <w:trHeight w:val="113"/>
          <w:jc w:val="center"/>
        </w:trPr>
        <w:tc>
          <w:tcPr>
            <w:tcW w:w="644" w:type="dxa"/>
            <w:shd w:val="clear" w:color="auto" w:fill="auto"/>
            <w:vAlign w:val="center"/>
          </w:tcPr>
          <w:p w14:paraId="05AD90BB" w14:textId="77777777" w:rsidR="00797B58" w:rsidRPr="00990FD6" w:rsidRDefault="00797B58" w:rsidP="00614A18">
            <w:pPr>
              <w:jc w:val="center"/>
              <w:rPr>
                <w:szCs w:val="20"/>
              </w:rPr>
            </w:pPr>
          </w:p>
        </w:tc>
        <w:tc>
          <w:tcPr>
            <w:tcW w:w="5349" w:type="dxa"/>
            <w:shd w:val="clear" w:color="auto" w:fill="auto"/>
            <w:vAlign w:val="center"/>
          </w:tcPr>
          <w:p w14:paraId="6E96036A" w14:textId="77777777" w:rsidR="00797B58" w:rsidRPr="00990FD6" w:rsidRDefault="00797B58" w:rsidP="00614A18">
            <w:pPr>
              <w:rPr>
                <w:szCs w:val="20"/>
              </w:rPr>
            </w:pPr>
          </w:p>
        </w:tc>
        <w:tc>
          <w:tcPr>
            <w:tcW w:w="1416" w:type="dxa"/>
            <w:shd w:val="clear" w:color="auto" w:fill="auto"/>
            <w:vAlign w:val="center"/>
          </w:tcPr>
          <w:p w14:paraId="0C0DDD2A" w14:textId="77777777" w:rsidR="00797B58" w:rsidRPr="00990FD6" w:rsidRDefault="00797B58" w:rsidP="00614A18">
            <w:pPr>
              <w:jc w:val="center"/>
              <w:rPr>
                <w:szCs w:val="20"/>
              </w:rPr>
            </w:pPr>
          </w:p>
        </w:tc>
        <w:tc>
          <w:tcPr>
            <w:tcW w:w="1776" w:type="dxa"/>
            <w:shd w:val="clear" w:color="auto" w:fill="auto"/>
            <w:vAlign w:val="center"/>
          </w:tcPr>
          <w:p w14:paraId="0AEA5E37" w14:textId="77777777" w:rsidR="00797B58" w:rsidRPr="00990FD6" w:rsidRDefault="00797B58" w:rsidP="00614A18">
            <w:pPr>
              <w:jc w:val="center"/>
              <w:rPr>
                <w:szCs w:val="20"/>
              </w:rPr>
            </w:pPr>
          </w:p>
        </w:tc>
      </w:tr>
      <w:tr w:rsidR="00797B58" w:rsidRPr="00990FD6" w14:paraId="67F9F7F1" w14:textId="77777777" w:rsidTr="00614A18">
        <w:trPr>
          <w:trHeight w:val="113"/>
          <w:jc w:val="center"/>
        </w:trPr>
        <w:tc>
          <w:tcPr>
            <w:tcW w:w="644" w:type="dxa"/>
            <w:shd w:val="clear" w:color="auto" w:fill="auto"/>
            <w:vAlign w:val="center"/>
          </w:tcPr>
          <w:p w14:paraId="4A84C2AF" w14:textId="77777777" w:rsidR="00797B58" w:rsidRPr="00990FD6" w:rsidRDefault="00797B58" w:rsidP="00614A18">
            <w:pPr>
              <w:jc w:val="center"/>
              <w:rPr>
                <w:szCs w:val="20"/>
              </w:rPr>
            </w:pPr>
          </w:p>
        </w:tc>
        <w:tc>
          <w:tcPr>
            <w:tcW w:w="5349" w:type="dxa"/>
            <w:shd w:val="clear" w:color="auto" w:fill="auto"/>
            <w:vAlign w:val="center"/>
          </w:tcPr>
          <w:p w14:paraId="622D7F1A" w14:textId="77777777" w:rsidR="00797B58" w:rsidRPr="00990FD6" w:rsidRDefault="00797B58" w:rsidP="00614A18">
            <w:pPr>
              <w:rPr>
                <w:szCs w:val="20"/>
              </w:rPr>
            </w:pPr>
          </w:p>
        </w:tc>
        <w:tc>
          <w:tcPr>
            <w:tcW w:w="1416" w:type="dxa"/>
            <w:shd w:val="clear" w:color="auto" w:fill="auto"/>
            <w:vAlign w:val="center"/>
          </w:tcPr>
          <w:p w14:paraId="0671E5E2" w14:textId="77777777" w:rsidR="00797B58" w:rsidRPr="00990FD6" w:rsidRDefault="00797B58" w:rsidP="00614A18">
            <w:pPr>
              <w:jc w:val="center"/>
              <w:rPr>
                <w:szCs w:val="20"/>
              </w:rPr>
            </w:pPr>
          </w:p>
        </w:tc>
        <w:tc>
          <w:tcPr>
            <w:tcW w:w="1776" w:type="dxa"/>
            <w:shd w:val="clear" w:color="auto" w:fill="auto"/>
            <w:vAlign w:val="center"/>
          </w:tcPr>
          <w:p w14:paraId="5A8CD5FC" w14:textId="77777777" w:rsidR="00797B58" w:rsidRPr="00990FD6" w:rsidRDefault="00797B58" w:rsidP="00614A18">
            <w:pPr>
              <w:jc w:val="center"/>
              <w:rPr>
                <w:szCs w:val="20"/>
              </w:rPr>
            </w:pPr>
          </w:p>
        </w:tc>
      </w:tr>
      <w:tr w:rsidR="00797B58" w:rsidRPr="00990FD6" w14:paraId="5CD31A98" w14:textId="77777777" w:rsidTr="00614A18">
        <w:trPr>
          <w:trHeight w:val="113"/>
          <w:jc w:val="center"/>
        </w:trPr>
        <w:tc>
          <w:tcPr>
            <w:tcW w:w="644" w:type="dxa"/>
            <w:shd w:val="clear" w:color="auto" w:fill="auto"/>
            <w:vAlign w:val="center"/>
          </w:tcPr>
          <w:p w14:paraId="7BA9B8C1" w14:textId="77777777" w:rsidR="00797B58" w:rsidRPr="00990FD6" w:rsidRDefault="00797B58" w:rsidP="00614A18">
            <w:pPr>
              <w:jc w:val="center"/>
              <w:rPr>
                <w:szCs w:val="20"/>
              </w:rPr>
            </w:pPr>
          </w:p>
        </w:tc>
        <w:tc>
          <w:tcPr>
            <w:tcW w:w="5349" w:type="dxa"/>
            <w:shd w:val="clear" w:color="auto" w:fill="auto"/>
            <w:vAlign w:val="center"/>
          </w:tcPr>
          <w:p w14:paraId="3921CD02" w14:textId="77777777" w:rsidR="00797B58" w:rsidRPr="00990FD6" w:rsidRDefault="00797B58" w:rsidP="00614A18">
            <w:pPr>
              <w:rPr>
                <w:szCs w:val="20"/>
              </w:rPr>
            </w:pPr>
          </w:p>
        </w:tc>
        <w:tc>
          <w:tcPr>
            <w:tcW w:w="1416" w:type="dxa"/>
            <w:shd w:val="clear" w:color="auto" w:fill="auto"/>
            <w:vAlign w:val="center"/>
          </w:tcPr>
          <w:p w14:paraId="60C29A2B" w14:textId="77777777" w:rsidR="00797B58" w:rsidRPr="00990FD6" w:rsidRDefault="00797B58" w:rsidP="00614A18">
            <w:pPr>
              <w:jc w:val="center"/>
              <w:rPr>
                <w:szCs w:val="20"/>
              </w:rPr>
            </w:pPr>
          </w:p>
        </w:tc>
        <w:tc>
          <w:tcPr>
            <w:tcW w:w="1776" w:type="dxa"/>
            <w:shd w:val="clear" w:color="auto" w:fill="auto"/>
            <w:vAlign w:val="center"/>
          </w:tcPr>
          <w:p w14:paraId="24A158A9" w14:textId="77777777" w:rsidR="00797B58" w:rsidRPr="00990FD6" w:rsidRDefault="00797B58" w:rsidP="00614A18">
            <w:pPr>
              <w:jc w:val="center"/>
              <w:rPr>
                <w:szCs w:val="20"/>
              </w:rPr>
            </w:pPr>
          </w:p>
        </w:tc>
      </w:tr>
      <w:tr w:rsidR="00797B58" w:rsidRPr="00990FD6" w14:paraId="3E3C60D6" w14:textId="77777777" w:rsidTr="00614A18">
        <w:trPr>
          <w:trHeight w:val="113"/>
          <w:jc w:val="center"/>
        </w:trPr>
        <w:tc>
          <w:tcPr>
            <w:tcW w:w="644" w:type="dxa"/>
            <w:shd w:val="clear" w:color="auto" w:fill="auto"/>
            <w:vAlign w:val="center"/>
          </w:tcPr>
          <w:p w14:paraId="29B012D6" w14:textId="77777777" w:rsidR="00797B58" w:rsidRPr="00990FD6" w:rsidRDefault="00797B58" w:rsidP="00614A18">
            <w:pPr>
              <w:jc w:val="center"/>
              <w:rPr>
                <w:szCs w:val="20"/>
              </w:rPr>
            </w:pPr>
          </w:p>
        </w:tc>
        <w:tc>
          <w:tcPr>
            <w:tcW w:w="5349" w:type="dxa"/>
            <w:shd w:val="clear" w:color="auto" w:fill="auto"/>
            <w:vAlign w:val="center"/>
          </w:tcPr>
          <w:p w14:paraId="62CF5882" w14:textId="77777777" w:rsidR="00797B58" w:rsidRPr="00990FD6" w:rsidRDefault="00797B58" w:rsidP="00614A18">
            <w:pPr>
              <w:rPr>
                <w:szCs w:val="20"/>
              </w:rPr>
            </w:pPr>
          </w:p>
        </w:tc>
        <w:tc>
          <w:tcPr>
            <w:tcW w:w="1416" w:type="dxa"/>
            <w:shd w:val="clear" w:color="auto" w:fill="auto"/>
            <w:vAlign w:val="center"/>
          </w:tcPr>
          <w:p w14:paraId="478358FB" w14:textId="77777777" w:rsidR="00797B58" w:rsidRPr="00990FD6" w:rsidRDefault="00797B58" w:rsidP="00614A18">
            <w:pPr>
              <w:jc w:val="center"/>
              <w:rPr>
                <w:szCs w:val="20"/>
              </w:rPr>
            </w:pPr>
          </w:p>
        </w:tc>
        <w:tc>
          <w:tcPr>
            <w:tcW w:w="1776" w:type="dxa"/>
            <w:shd w:val="clear" w:color="auto" w:fill="auto"/>
            <w:vAlign w:val="center"/>
          </w:tcPr>
          <w:p w14:paraId="14F9624A" w14:textId="77777777" w:rsidR="00797B58" w:rsidRPr="00990FD6" w:rsidRDefault="00797B58" w:rsidP="00614A18">
            <w:pPr>
              <w:jc w:val="center"/>
              <w:rPr>
                <w:szCs w:val="20"/>
              </w:rPr>
            </w:pPr>
          </w:p>
        </w:tc>
      </w:tr>
      <w:tr w:rsidR="00797B58" w:rsidRPr="00990FD6" w14:paraId="5DFBB777" w14:textId="77777777" w:rsidTr="00614A18">
        <w:trPr>
          <w:trHeight w:val="113"/>
          <w:jc w:val="center"/>
        </w:trPr>
        <w:tc>
          <w:tcPr>
            <w:tcW w:w="5993" w:type="dxa"/>
            <w:gridSpan w:val="2"/>
            <w:shd w:val="clear" w:color="auto" w:fill="auto"/>
            <w:vAlign w:val="center"/>
          </w:tcPr>
          <w:p w14:paraId="2D5BD52C" w14:textId="77777777" w:rsidR="00797B58" w:rsidRPr="00990FD6" w:rsidRDefault="00797B58" w:rsidP="00614A18">
            <w:pPr>
              <w:jc w:val="right"/>
              <w:rPr>
                <w:b/>
                <w:szCs w:val="20"/>
              </w:rPr>
            </w:pPr>
            <w:r w:rsidRPr="00990FD6">
              <w:rPr>
                <w:b/>
                <w:szCs w:val="20"/>
              </w:rPr>
              <w:t>SUBTOTAL DE “A”:</w:t>
            </w:r>
          </w:p>
        </w:tc>
        <w:tc>
          <w:tcPr>
            <w:tcW w:w="1416" w:type="dxa"/>
            <w:shd w:val="clear" w:color="auto" w:fill="auto"/>
            <w:vAlign w:val="center"/>
          </w:tcPr>
          <w:p w14:paraId="370DD43F" w14:textId="77777777" w:rsidR="00797B58" w:rsidRPr="00990FD6" w:rsidRDefault="00797B58" w:rsidP="00614A18">
            <w:pPr>
              <w:jc w:val="center"/>
              <w:rPr>
                <w:b/>
                <w:szCs w:val="20"/>
              </w:rPr>
            </w:pPr>
          </w:p>
        </w:tc>
        <w:tc>
          <w:tcPr>
            <w:tcW w:w="1776" w:type="dxa"/>
            <w:shd w:val="clear" w:color="auto" w:fill="auto"/>
            <w:vAlign w:val="center"/>
          </w:tcPr>
          <w:p w14:paraId="289457DE" w14:textId="77777777" w:rsidR="00797B58" w:rsidRPr="00990FD6" w:rsidRDefault="00797B58" w:rsidP="00614A18">
            <w:pPr>
              <w:jc w:val="center"/>
              <w:rPr>
                <w:b/>
                <w:szCs w:val="20"/>
              </w:rPr>
            </w:pPr>
          </w:p>
        </w:tc>
      </w:tr>
      <w:tr w:rsidR="00797B58" w:rsidRPr="00990FD6" w14:paraId="39FC0D91" w14:textId="77777777" w:rsidTr="00614A18">
        <w:trPr>
          <w:trHeight w:val="113"/>
          <w:jc w:val="center"/>
        </w:trPr>
        <w:tc>
          <w:tcPr>
            <w:tcW w:w="644" w:type="dxa"/>
            <w:shd w:val="clear" w:color="auto" w:fill="auto"/>
            <w:vAlign w:val="center"/>
          </w:tcPr>
          <w:p w14:paraId="1CBA2594" w14:textId="77777777" w:rsidR="00797B58" w:rsidRPr="00990FD6" w:rsidRDefault="00797B58" w:rsidP="00614A18">
            <w:pPr>
              <w:jc w:val="center"/>
              <w:rPr>
                <w:b/>
                <w:szCs w:val="20"/>
              </w:rPr>
            </w:pPr>
            <w:r w:rsidRPr="00990FD6">
              <w:rPr>
                <w:b/>
                <w:szCs w:val="20"/>
              </w:rPr>
              <w:t>B</w:t>
            </w:r>
          </w:p>
        </w:tc>
        <w:tc>
          <w:tcPr>
            <w:tcW w:w="8541" w:type="dxa"/>
            <w:gridSpan w:val="3"/>
            <w:shd w:val="clear" w:color="auto" w:fill="auto"/>
            <w:vAlign w:val="center"/>
          </w:tcPr>
          <w:p w14:paraId="2C404DF9" w14:textId="77777777" w:rsidR="00797B58" w:rsidRPr="00990FD6" w:rsidRDefault="00797B58" w:rsidP="00614A18">
            <w:pPr>
              <w:rPr>
                <w:b/>
                <w:szCs w:val="20"/>
              </w:rPr>
            </w:pPr>
            <w:r w:rsidRPr="00990FD6">
              <w:rPr>
                <w:b/>
                <w:szCs w:val="20"/>
              </w:rPr>
              <w:t>ENCARGOS SOCIAIS QUE RECEBEM INCIDÊNCIA DE “A”</w:t>
            </w:r>
          </w:p>
        </w:tc>
      </w:tr>
      <w:tr w:rsidR="00797B58" w:rsidRPr="00990FD6" w14:paraId="7B84A77E" w14:textId="77777777" w:rsidTr="00614A18">
        <w:trPr>
          <w:trHeight w:val="113"/>
          <w:jc w:val="center"/>
        </w:trPr>
        <w:tc>
          <w:tcPr>
            <w:tcW w:w="644" w:type="dxa"/>
            <w:shd w:val="clear" w:color="auto" w:fill="auto"/>
            <w:vAlign w:val="center"/>
          </w:tcPr>
          <w:p w14:paraId="15A151CA" w14:textId="77777777" w:rsidR="00797B58" w:rsidRPr="00990FD6" w:rsidRDefault="00797B58" w:rsidP="00614A18">
            <w:pPr>
              <w:jc w:val="center"/>
              <w:rPr>
                <w:szCs w:val="20"/>
              </w:rPr>
            </w:pPr>
          </w:p>
        </w:tc>
        <w:tc>
          <w:tcPr>
            <w:tcW w:w="5349" w:type="dxa"/>
            <w:shd w:val="clear" w:color="auto" w:fill="auto"/>
            <w:vAlign w:val="center"/>
          </w:tcPr>
          <w:p w14:paraId="68CB6B40" w14:textId="77777777" w:rsidR="00797B58" w:rsidRPr="00990FD6" w:rsidRDefault="00797B58" w:rsidP="00614A18">
            <w:pPr>
              <w:rPr>
                <w:szCs w:val="20"/>
              </w:rPr>
            </w:pPr>
          </w:p>
        </w:tc>
        <w:tc>
          <w:tcPr>
            <w:tcW w:w="1416" w:type="dxa"/>
            <w:shd w:val="clear" w:color="auto" w:fill="auto"/>
            <w:vAlign w:val="center"/>
          </w:tcPr>
          <w:p w14:paraId="5EDE7148" w14:textId="77777777" w:rsidR="00797B58" w:rsidRPr="00990FD6" w:rsidRDefault="00797B58" w:rsidP="00614A18">
            <w:pPr>
              <w:jc w:val="center"/>
              <w:rPr>
                <w:szCs w:val="20"/>
              </w:rPr>
            </w:pPr>
          </w:p>
        </w:tc>
        <w:tc>
          <w:tcPr>
            <w:tcW w:w="1776" w:type="dxa"/>
            <w:shd w:val="clear" w:color="auto" w:fill="auto"/>
            <w:vAlign w:val="center"/>
          </w:tcPr>
          <w:p w14:paraId="16ACBABD" w14:textId="77777777" w:rsidR="00797B58" w:rsidRPr="00990FD6" w:rsidRDefault="00797B58" w:rsidP="00614A18">
            <w:pPr>
              <w:jc w:val="center"/>
              <w:rPr>
                <w:szCs w:val="20"/>
              </w:rPr>
            </w:pPr>
          </w:p>
        </w:tc>
      </w:tr>
      <w:tr w:rsidR="00797B58" w:rsidRPr="00990FD6" w14:paraId="5ED0656E" w14:textId="77777777" w:rsidTr="00614A18">
        <w:trPr>
          <w:trHeight w:val="113"/>
          <w:jc w:val="center"/>
        </w:trPr>
        <w:tc>
          <w:tcPr>
            <w:tcW w:w="644" w:type="dxa"/>
            <w:shd w:val="clear" w:color="auto" w:fill="auto"/>
            <w:vAlign w:val="center"/>
          </w:tcPr>
          <w:p w14:paraId="2B1A8DE0" w14:textId="77777777" w:rsidR="00797B58" w:rsidRPr="00990FD6" w:rsidRDefault="00797B58" w:rsidP="00614A18">
            <w:pPr>
              <w:jc w:val="center"/>
              <w:rPr>
                <w:szCs w:val="20"/>
              </w:rPr>
            </w:pPr>
          </w:p>
        </w:tc>
        <w:tc>
          <w:tcPr>
            <w:tcW w:w="5349" w:type="dxa"/>
            <w:shd w:val="clear" w:color="auto" w:fill="auto"/>
            <w:vAlign w:val="center"/>
          </w:tcPr>
          <w:p w14:paraId="34C1A304" w14:textId="77777777" w:rsidR="00797B58" w:rsidRPr="00990FD6" w:rsidRDefault="00797B58" w:rsidP="00614A18">
            <w:pPr>
              <w:rPr>
                <w:szCs w:val="20"/>
              </w:rPr>
            </w:pPr>
          </w:p>
        </w:tc>
        <w:tc>
          <w:tcPr>
            <w:tcW w:w="1416" w:type="dxa"/>
            <w:shd w:val="clear" w:color="auto" w:fill="auto"/>
            <w:vAlign w:val="center"/>
          </w:tcPr>
          <w:p w14:paraId="0397A5BA" w14:textId="77777777" w:rsidR="00797B58" w:rsidRPr="00990FD6" w:rsidRDefault="00797B58" w:rsidP="00614A18">
            <w:pPr>
              <w:jc w:val="center"/>
              <w:rPr>
                <w:szCs w:val="20"/>
              </w:rPr>
            </w:pPr>
          </w:p>
        </w:tc>
        <w:tc>
          <w:tcPr>
            <w:tcW w:w="1776" w:type="dxa"/>
            <w:shd w:val="clear" w:color="auto" w:fill="auto"/>
            <w:vAlign w:val="center"/>
          </w:tcPr>
          <w:p w14:paraId="6BBD78CE" w14:textId="77777777" w:rsidR="00797B58" w:rsidRPr="00990FD6" w:rsidRDefault="00797B58" w:rsidP="00614A18">
            <w:pPr>
              <w:jc w:val="center"/>
              <w:rPr>
                <w:szCs w:val="20"/>
              </w:rPr>
            </w:pPr>
          </w:p>
        </w:tc>
      </w:tr>
      <w:tr w:rsidR="00797B58" w:rsidRPr="00990FD6" w14:paraId="1541C9E7" w14:textId="77777777" w:rsidTr="00614A18">
        <w:trPr>
          <w:trHeight w:val="113"/>
          <w:jc w:val="center"/>
        </w:trPr>
        <w:tc>
          <w:tcPr>
            <w:tcW w:w="644" w:type="dxa"/>
            <w:shd w:val="clear" w:color="auto" w:fill="auto"/>
            <w:vAlign w:val="center"/>
          </w:tcPr>
          <w:p w14:paraId="7BD00AB1" w14:textId="77777777" w:rsidR="00797B58" w:rsidRPr="00990FD6" w:rsidRDefault="00797B58" w:rsidP="00614A18">
            <w:pPr>
              <w:jc w:val="center"/>
              <w:rPr>
                <w:szCs w:val="20"/>
              </w:rPr>
            </w:pPr>
          </w:p>
        </w:tc>
        <w:tc>
          <w:tcPr>
            <w:tcW w:w="5349" w:type="dxa"/>
            <w:shd w:val="clear" w:color="auto" w:fill="auto"/>
            <w:vAlign w:val="center"/>
          </w:tcPr>
          <w:p w14:paraId="7737316B" w14:textId="77777777" w:rsidR="00797B58" w:rsidRPr="00990FD6" w:rsidRDefault="00797B58" w:rsidP="00614A18">
            <w:pPr>
              <w:rPr>
                <w:szCs w:val="20"/>
              </w:rPr>
            </w:pPr>
          </w:p>
        </w:tc>
        <w:tc>
          <w:tcPr>
            <w:tcW w:w="1416" w:type="dxa"/>
            <w:shd w:val="clear" w:color="auto" w:fill="auto"/>
            <w:vAlign w:val="center"/>
          </w:tcPr>
          <w:p w14:paraId="1B6FBF4C" w14:textId="77777777" w:rsidR="00797B58" w:rsidRPr="00990FD6" w:rsidRDefault="00797B58" w:rsidP="00614A18">
            <w:pPr>
              <w:jc w:val="center"/>
              <w:rPr>
                <w:szCs w:val="20"/>
              </w:rPr>
            </w:pPr>
          </w:p>
        </w:tc>
        <w:tc>
          <w:tcPr>
            <w:tcW w:w="1776" w:type="dxa"/>
            <w:shd w:val="clear" w:color="auto" w:fill="auto"/>
            <w:vAlign w:val="center"/>
          </w:tcPr>
          <w:p w14:paraId="290A8FF7" w14:textId="77777777" w:rsidR="00797B58" w:rsidRPr="00990FD6" w:rsidRDefault="00797B58" w:rsidP="00614A18">
            <w:pPr>
              <w:jc w:val="center"/>
              <w:rPr>
                <w:szCs w:val="20"/>
              </w:rPr>
            </w:pPr>
          </w:p>
        </w:tc>
      </w:tr>
      <w:tr w:rsidR="00797B58" w:rsidRPr="00990FD6" w14:paraId="0A240180" w14:textId="77777777" w:rsidTr="00614A18">
        <w:trPr>
          <w:trHeight w:val="113"/>
          <w:jc w:val="center"/>
        </w:trPr>
        <w:tc>
          <w:tcPr>
            <w:tcW w:w="644" w:type="dxa"/>
            <w:shd w:val="clear" w:color="auto" w:fill="auto"/>
            <w:vAlign w:val="center"/>
          </w:tcPr>
          <w:p w14:paraId="17EB6E39" w14:textId="77777777" w:rsidR="00797B58" w:rsidRPr="00990FD6" w:rsidRDefault="00797B58" w:rsidP="00614A18">
            <w:pPr>
              <w:jc w:val="center"/>
              <w:rPr>
                <w:szCs w:val="20"/>
              </w:rPr>
            </w:pPr>
          </w:p>
        </w:tc>
        <w:tc>
          <w:tcPr>
            <w:tcW w:w="5349" w:type="dxa"/>
            <w:shd w:val="clear" w:color="auto" w:fill="auto"/>
            <w:vAlign w:val="center"/>
          </w:tcPr>
          <w:p w14:paraId="3DF0493D" w14:textId="77777777" w:rsidR="00797B58" w:rsidRPr="00990FD6" w:rsidRDefault="00797B58" w:rsidP="00614A18">
            <w:pPr>
              <w:rPr>
                <w:szCs w:val="20"/>
              </w:rPr>
            </w:pPr>
          </w:p>
        </w:tc>
        <w:tc>
          <w:tcPr>
            <w:tcW w:w="1416" w:type="dxa"/>
            <w:shd w:val="clear" w:color="auto" w:fill="auto"/>
            <w:vAlign w:val="center"/>
          </w:tcPr>
          <w:p w14:paraId="46367C68" w14:textId="77777777" w:rsidR="00797B58" w:rsidRPr="00990FD6" w:rsidRDefault="00797B58" w:rsidP="00614A18">
            <w:pPr>
              <w:jc w:val="center"/>
              <w:rPr>
                <w:szCs w:val="20"/>
              </w:rPr>
            </w:pPr>
          </w:p>
        </w:tc>
        <w:tc>
          <w:tcPr>
            <w:tcW w:w="1776" w:type="dxa"/>
            <w:shd w:val="clear" w:color="auto" w:fill="auto"/>
            <w:vAlign w:val="center"/>
          </w:tcPr>
          <w:p w14:paraId="334F740E" w14:textId="77777777" w:rsidR="00797B58" w:rsidRPr="00990FD6" w:rsidRDefault="00797B58" w:rsidP="00614A18">
            <w:pPr>
              <w:jc w:val="center"/>
              <w:rPr>
                <w:szCs w:val="20"/>
              </w:rPr>
            </w:pPr>
          </w:p>
        </w:tc>
      </w:tr>
      <w:tr w:rsidR="00797B58" w:rsidRPr="00990FD6" w14:paraId="21783AEB" w14:textId="77777777" w:rsidTr="00614A18">
        <w:trPr>
          <w:trHeight w:val="113"/>
          <w:jc w:val="center"/>
        </w:trPr>
        <w:tc>
          <w:tcPr>
            <w:tcW w:w="644" w:type="dxa"/>
            <w:shd w:val="clear" w:color="auto" w:fill="auto"/>
            <w:vAlign w:val="center"/>
          </w:tcPr>
          <w:p w14:paraId="225A38C2" w14:textId="77777777" w:rsidR="00797B58" w:rsidRPr="00990FD6" w:rsidRDefault="00797B58" w:rsidP="00614A18">
            <w:pPr>
              <w:jc w:val="center"/>
              <w:rPr>
                <w:szCs w:val="20"/>
              </w:rPr>
            </w:pPr>
          </w:p>
        </w:tc>
        <w:tc>
          <w:tcPr>
            <w:tcW w:w="5349" w:type="dxa"/>
            <w:shd w:val="clear" w:color="auto" w:fill="auto"/>
            <w:vAlign w:val="center"/>
          </w:tcPr>
          <w:p w14:paraId="7A403939" w14:textId="77777777" w:rsidR="00797B58" w:rsidRPr="00990FD6" w:rsidRDefault="00797B58" w:rsidP="00614A18">
            <w:pPr>
              <w:rPr>
                <w:szCs w:val="20"/>
              </w:rPr>
            </w:pPr>
          </w:p>
        </w:tc>
        <w:tc>
          <w:tcPr>
            <w:tcW w:w="1416" w:type="dxa"/>
            <w:shd w:val="clear" w:color="auto" w:fill="auto"/>
            <w:vAlign w:val="center"/>
          </w:tcPr>
          <w:p w14:paraId="0CE03C3E" w14:textId="77777777" w:rsidR="00797B58" w:rsidRPr="00990FD6" w:rsidRDefault="00797B58" w:rsidP="00614A18">
            <w:pPr>
              <w:jc w:val="center"/>
              <w:rPr>
                <w:szCs w:val="20"/>
              </w:rPr>
            </w:pPr>
          </w:p>
        </w:tc>
        <w:tc>
          <w:tcPr>
            <w:tcW w:w="1776" w:type="dxa"/>
            <w:shd w:val="clear" w:color="auto" w:fill="auto"/>
            <w:vAlign w:val="center"/>
          </w:tcPr>
          <w:p w14:paraId="1173C5CE" w14:textId="77777777" w:rsidR="00797B58" w:rsidRPr="00990FD6" w:rsidRDefault="00797B58" w:rsidP="00614A18">
            <w:pPr>
              <w:jc w:val="center"/>
              <w:rPr>
                <w:szCs w:val="20"/>
              </w:rPr>
            </w:pPr>
          </w:p>
        </w:tc>
      </w:tr>
      <w:tr w:rsidR="00797B58" w:rsidRPr="00990FD6" w14:paraId="79B7B998" w14:textId="77777777" w:rsidTr="00614A18">
        <w:trPr>
          <w:trHeight w:val="113"/>
          <w:jc w:val="center"/>
        </w:trPr>
        <w:tc>
          <w:tcPr>
            <w:tcW w:w="644" w:type="dxa"/>
            <w:shd w:val="clear" w:color="auto" w:fill="auto"/>
            <w:vAlign w:val="center"/>
          </w:tcPr>
          <w:p w14:paraId="1C78FD00" w14:textId="77777777" w:rsidR="00797B58" w:rsidRPr="00990FD6" w:rsidRDefault="00797B58" w:rsidP="00614A18">
            <w:pPr>
              <w:jc w:val="center"/>
              <w:rPr>
                <w:szCs w:val="20"/>
              </w:rPr>
            </w:pPr>
          </w:p>
        </w:tc>
        <w:tc>
          <w:tcPr>
            <w:tcW w:w="5349" w:type="dxa"/>
            <w:shd w:val="clear" w:color="auto" w:fill="auto"/>
            <w:vAlign w:val="center"/>
          </w:tcPr>
          <w:p w14:paraId="688EA23E" w14:textId="77777777" w:rsidR="00797B58" w:rsidRPr="00990FD6" w:rsidRDefault="00797B58" w:rsidP="00614A18">
            <w:pPr>
              <w:rPr>
                <w:szCs w:val="20"/>
              </w:rPr>
            </w:pPr>
          </w:p>
        </w:tc>
        <w:tc>
          <w:tcPr>
            <w:tcW w:w="1416" w:type="dxa"/>
            <w:shd w:val="clear" w:color="auto" w:fill="auto"/>
            <w:vAlign w:val="center"/>
          </w:tcPr>
          <w:p w14:paraId="42F31C09" w14:textId="77777777" w:rsidR="00797B58" w:rsidRPr="00990FD6" w:rsidRDefault="00797B58" w:rsidP="00614A18">
            <w:pPr>
              <w:jc w:val="center"/>
              <w:rPr>
                <w:szCs w:val="20"/>
              </w:rPr>
            </w:pPr>
          </w:p>
        </w:tc>
        <w:tc>
          <w:tcPr>
            <w:tcW w:w="1776" w:type="dxa"/>
            <w:shd w:val="clear" w:color="auto" w:fill="auto"/>
            <w:vAlign w:val="center"/>
          </w:tcPr>
          <w:p w14:paraId="0387543F" w14:textId="77777777" w:rsidR="00797B58" w:rsidRPr="00990FD6" w:rsidRDefault="00797B58" w:rsidP="00614A18">
            <w:pPr>
              <w:jc w:val="center"/>
              <w:rPr>
                <w:szCs w:val="20"/>
              </w:rPr>
            </w:pPr>
          </w:p>
        </w:tc>
      </w:tr>
      <w:tr w:rsidR="00797B58" w:rsidRPr="00990FD6" w14:paraId="0422FB54" w14:textId="77777777" w:rsidTr="00614A18">
        <w:trPr>
          <w:trHeight w:val="113"/>
          <w:jc w:val="center"/>
        </w:trPr>
        <w:tc>
          <w:tcPr>
            <w:tcW w:w="644" w:type="dxa"/>
            <w:shd w:val="clear" w:color="auto" w:fill="auto"/>
            <w:vAlign w:val="center"/>
          </w:tcPr>
          <w:p w14:paraId="1857EBB7" w14:textId="77777777" w:rsidR="00797B58" w:rsidRPr="00990FD6" w:rsidRDefault="00797B58" w:rsidP="00614A18">
            <w:pPr>
              <w:jc w:val="center"/>
              <w:rPr>
                <w:szCs w:val="20"/>
              </w:rPr>
            </w:pPr>
          </w:p>
        </w:tc>
        <w:tc>
          <w:tcPr>
            <w:tcW w:w="5349" w:type="dxa"/>
            <w:shd w:val="clear" w:color="auto" w:fill="auto"/>
            <w:vAlign w:val="center"/>
          </w:tcPr>
          <w:p w14:paraId="7FFA89BE" w14:textId="77777777" w:rsidR="00797B58" w:rsidRPr="00990FD6" w:rsidRDefault="00797B58" w:rsidP="00614A18">
            <w:pPr>
              <w:rPr>
                <w:szCs w:val="20"/>
              </w:rPr>
            </w:pPr>
          </w:p>
        </w:tc>
        <w:tc>
          <w:tcPr>
            <w:tcW w:w="1416" w:type="dxa"/>
            <w:shd w:val="clear" w:color="auto" w:fill="auto"/>
            <w:vAlign w:val="center"/>
          </w:tcPr>
          <w:p w14:paraId="49833C0D" w14:textId="77777777" w:rsidR="00797B58" w:rsidRPr="00990FD6" w:rsidRDefault="00797B58" w:rsidP="00614A18">
            <w:pPr>
              <w:jc w:val="center"/>
              <w:rPr>
                <w:szCs w:val="20"/>
              </w:rPr>
            </w:pPr>
          </w:p>
        </w:tc>
        <w:tc>
          <w:tcPr>
            <w:tcW w:w="1776" w:type="dxa"/>
            <w:shd w:val="clear" w:color="auto" w:fill="auto"/>
            <w:vAlign w:val="center"/>
          </w:tcPr>
          <w:p w14:paraId="4AA3ACA4" w14:textId="77777777" w:rsidR="00797B58" w:rsidRPr="00990FD6" w:rsidRDefault="00797B58" w:rsidP="00614A18">
            <w:pPr>
              <w:jc w:val="center"/>
              <w:rPr>
                <w:szCs w:val="20"/>
              </w:rPr>
            </w:pPr>
          </w:p>
        </w:tc>
      </w:tr>
      <w:tr w:rsidR="00797B58" w:rsidRPr="00990FD6" w14:paraId="3E4B17B4" w14:textId="77777777" w:rsidTr="00614A18">
        <w:trPr>
          <w:trHeight w:val="113"/>
          <w:jc w:val="center"/>
        </w:trPr>
        <w:tc>
          <w:tcPr>
            <w:tcW w:w="644" w:type="dxa"/>
            <w:shd w:val="clear" w:color="auto" w:fill="auto"/>
            <w:vAlign w:val="center"/>
          </w:tcPr>
          <w:p w14:paraId="4D1080A2" w14:textId="77777777" w:rsidR="00797B58" w:rsidRPr="00990FD6" w:rsidRDefault="00797B58" w:rsidP="00614A18">
            <w:pPr>
              <w:jc w:val="center"/>
              <w:rPr>
                <w:szCs w:val="20"/>
              </w:rPr>
            </w:pPr>
          </w:p>
        </w:tc>
        <w:tc>
          <w:tcPr>
            <w:tcW w:w="5349" w:type="dxa"/>
            <w:shd w:val="clear" w:color="auto" w:fill="auto"/>
            <w:vAlign w:val="center"/>
          </w:tcPr>
          <w:p w14:paraId="0D23ACC2" w14:textId="77777777" w:rsidR="00797B58" w:rsidRPr="00990FD6" w:rsidRDefault="00797B58" w:rsidP="00614A18">
            <w:pPr>
              <w:rPr>
                <w:szCs w:val="20"/>
              </w:rPr>
            </w:pPr>
          </w:p>
        </w:tc>
        <w:tc>
          <w:tcPr>
            <w:tcW w:w="1416" w:type="dxa"/>
            <w:shd w:val="clear" w:color="auto" w:fill="auto"/>
            <w:vAlign w:val="center"/>
          </w:tcPr>
          <w:p w14:paraId="2CA74327" w14:textId="77777777" w:rsidR="00797B58" w:rsidRPr="00990FD6" w:rsidRDefault="00797B58" w:rsidP="00614A18">
            <w:pPr>
              <w:jc w:val="center"/>
              <w:rPr>
                <w:szCs w:val="20"/>
              </w:rPr>
            </w:pPr>
          </w:p>
        </w:tc>
        <w:tc>
          <w:tcPr>
            <w:tcW w:w="1776" w:type="dxa"/>
            <w:shd w:val="clear" w:color="auto" w:fill="auto"/>
            <w:vAlign w:val="center"/>
          </w:tcPr>
          <w:p w14:paraId="27C7FD3F" w14:textId="77777777" w:rsidR="00797B58" w:rsidRPr="00990FD6" w:rsidRDefault="00797B58" w:rsidP="00614A18">
            <w:pPr>
              <w:jc w:val="center"/>
              <w:rPr>
                <w:szCs w:val="20"/>
              </w:rPr>
            </w:pPr>
          </w:p>
        </w:tc>
      </w:tr>
      <w:tr w:rsidR="00797B58" w:rsidRPr="00990FD6" w14:paraId="5FFDB131" w14:textId="77777777" w:rsidTr="00614A18">
        <w:trPr>
          <w:trHeight w:val="113"/>
          <w:jc w:val="center"/>
        </w:trPr>
        <w:tc>
          <w:tcPr>
            <w:tcW w:w="644" w:type="dxa"/>
            <w:shd w:val="clear" w:color="auto" w:fill="auto"/>
            <w:vAlign w:val="center"/>
          </w:tcPr>
          <w:p w14:paraId="61D9289C" w14:textId="77777777" w:rsidR="00797B58" w:rsidRPr="00990FD6" w:rsidRDefault="00797B58" w:rsidP="00614A18">
            <w:pPr>
              <w:jc w:val="center"/>
              <w:rPr>
                <w:szCs w:val="20"/>
              </w:rPr>
            </w:pPr>
          </w:p>
        </w:tc>
        <w:tc>
          <w:tcPr>
            <w:tcW w:w="5349" w:type="dxa"/>
            <w:shd w:val="clear" w:color="auto" w:fill="auto"/>
            <w:vAlign w:val="center"/>
          </w:tcPr>
          <w:p w14:paraId="62F7C8CE" w14:textId="77777777" w:rsidR="00797B58" w:rsidRPr="00990FD6" w:rsidRDefault="00797B58" w:rsidP="00614A18">
            <w:pPr>
              <w:rPr>
                <w:szCs w:val="20"/>
              </w:rPr>
            </w:pPr>
          </w:p>
        </w:tc>
        <w:tc>
          <w:tcPr>
            <w:tcW w:w="1416" w:type="dxa"/>
            <w:shd w:val="clear" w:color="auto" w:fill="auto"/>
            <w:vAlign w:val="center"/>
          </w:tcPr>
          <w:p w14:paraId="56DF6266" w14:textId="77777777" w:rsidR="00797B58" w:rsidRPr="00990FD6" w:rsidRDefault="00797B58" w:rsidP="00614A18">
            <w:pPr>
              <w:jc w:val="center"/>
              <w:rPr>
                <w:szCs w:val="20"/>
              </w:rPr>
            </w:pPr>
          </w:p>
        </w:tc>
        <w:tc>
          <w:tcPr>
            <w:tcW w:w="1776" w:type="dxa"/>
            <w:shd w:val="clear" w:color="auto" w:fill="auto"/>
            <w:vAlign w:val="center"/>
          </w:tcPr>
          <w:p w14:paraId="52CEBB8B" w14:textId="77777777" w:rsidR="00797B58" w:rsidRPr="00990FD6" w:rsidRDefault="00797B58" w:rsidP="00614A18">
            <w:pPr>
              <w:jc w:val="center"/>
              <w:rPr>
                <w:szCs w:val="20"/>
              </w:rPr>
            </w:pPr>
          </w:p>
        </w:tc>
      </w:tr>
      <w:tr w:rsidR="00797B58" w:rsidRPr="00990FD6" w14:paraId="330107D4" w14:textId="77777777" w:rsidTr="00614A18">
        <w:trPr>
          <w:trHeight w:val="113"/>
          <w:jc w:val="center"/>
        </w:trPr>
        <w:tc>
          <w:tcPr>
            <w:tcW w:w="644" w:type="dxa"/>
            <w:shd w:val="clear" w:color="auto" w:fill="auto"/>
            <w:vAlign w:val="center"/>
          </w:tcPr>
          <w:p w14:paraId="22837BA5" w14:textId="77777777" w:rsidR="00797B58" w:rsidRPr="00990FD6" w:rsidRDefault="00797B58" w:rsidP="00614A18">
            <w:pPr>
              <w:jc w:val="center"/>
              <w:rPr>
                <w:szCs w:val="20"/>
              </w:rPr>
            </w:pPr>
          </w:p>
        </w:tc>
        <w:tc>
          <w:tcPr>
            <w:tcW w:w="5349" w:type="dxa"/>
            <w:shd w:val="clear" w:color="auto" w:fill="auto"/>
            <w:vAlign w:val="center"/>
          </w:tcPr>
          <w:p w14:paraId="292B306D" w14:textId="77777777" w:rsidR="00797B58" w:rsidRPr="00990FD6" w:rsidRDefault="00797B58" w:rsidP="00614A18">
            <w:pPr>
              <w:rPr>
                <w:szCs w:val="20"/>
              </w:rPr>
            </w:pPr>
          </w:p>
        </w:tc>
        <w:tc>
          <w:tcPr>
            <w:tcW w:w="1416" w:type="dxa"/>
            <w:shd w:val="clear" w:color="auto" w:fill="auto"/>
            <w:vAlign w:val="center"/>
          </w:tcPr>
          <w:p w14:paraId="78ED8403" w14:textId="77777777" w:rsidR="00797B58" w:rsidRPr="00990FD6" w:rsidRDefault="00797B58" w:rsidP="00614A18">
            <w:pPr>
              <w:jc w:val="center"/>
              <w:rPr>
                <w:szCs w:val="20"/>
              </w:rPr>
            </w:pPr>
          </w:p>
        </w:tc>
        <w:tc>
          <w:tcPr>
            <w:tcW w:w="1776" w:type="dxa"/>
            <w:shd w:val="clear" w:color="auto" w:fill="auto"/>
            <w:vAlign w:val="center"/>
          </w:tcPr>
          <w:p w14:paraId="4AEE4CB1" w14:textId="77777777" w:rsidR="00797B58" w:rsidRPr="00990FD6" w:rsidRDefault="00797B58" w:rsidP="00614A18">
            <w:pPr>
              <w:jc w:val="center"/>
              <w:rPr>
                <w:szCs w:val="20"/>
              </w:rPr>
            </w:pPr>
          </w:p>
        </w:tc>
      </w:tr>
      <w:tr w:rsidR="00797B58" w:rsidRPr="00990FD6" w14:paraId="2A17E1A7" w14:textId="77777777" w:rsidTr="00614A18">
        <w:trPr>
          <w:trHeight w:val="113"/>
          <w:jc w:val="center"/>
        </w:trPr>
        <w:tc>
          <w:tcPr>
            <w:tcW w:w="5993" w:type="dxa"/>
            <w:gridSpan w:val="2"/>
            <w:shd w:val="clear" w:color="auto" w:fill="auto"/>
            <w:vAlign w:val="center"/>
          </w:tcPr>
          <w:p w14:paraId="49962E93" w14:textId="77777777" w:rsidR="00797B58" w:rsidRPr="00990FD6" w:rsidRDefault="00797B58" w:rsidP="00614A18">
            <w:pPr>
              <w:jc w:val="right"/>
              <w:rPr>
                <w:b/>
                <w:szCs w:val="20"/>
              </w:rPr>
            </w:pPr>
            <w:r w:rsidRPr="00990FD6">
              <w:rPr>
                <w:b/>
                <w:szCs w:val="20"/>
              </w:rPr>
              <w:t>SUBTOTAL DE “B”:</w:t>
            </w:r>
          </w:p>
        </w:tc>
        <w:tc>
          <w:tcPr>
            <w:tcW w:w="1416" w:type="dxa"/>
            <w:shd w:val="clear" w:color="auto" w:fill="auto"/>
            <w:vAlign w:val="center"/>
          </w:tcPr>
          <w:p w14:paraId="2185A016" w14:textId="77777777" w:rsidR="00797B58" w:rsidRPr="00990FD6" w:rsidRDefault="00797B58" w:rsidP="00614A18">
            <w:pPr>
              <w:jc w:val="center"/>
              <w:rPr>
                <w:b/>
                <w:szCs w:val="20"/>
              </w:rPr>
            </w:pPr>
          </w:p>
        </w:tc>
        <w:tc>
          <w:tcPr>
            <w:tcW w:w="1776" w:type="dxa"/>
            <w:shd w:val="clear" w:color="auto" w:fill="auto"/>
            <w:vAlign w:val="center"/>
          </w:tcPr>
          <w:p w14:paraId="1E5B27F0" w14:textId="77777777" w:rsidR="00797B58" w:rsidRPr="00990FD6" w:rsidRDefault="00797B58" w:rsidP="00614A18">
            <w:pPr>
              <w:jc w:val="center"/>
              <w:rPr>
                <w:b/>
                <w:szCs w:val="20"/>
              </w:rPr>
            </w:pPr>
          </w:p>
        </w:tc>
      </w:tr>
      <w:tr w:rsidR="00797B58" w:rsidRPr="00990FD6" w14:paraId="6A615870" w14:textId="77777777" w:rsidTr="00614A18">
        <w:trPr>
          <w:trHeight w:val="113"/>
          <w:jc w:val="center"/>
        </w:trPr>
        <w:tc>
          <w:tcPr>
            <w:tcW w:w="644" w:type="dxa"/>
            <w:shd w:val="clear" w:color="auto" w:fill="auto"/>
            <w:vAlign w:val="center"/>
          </w:tcPr>
          <w:p w14:paraId="713897BC" w14:textId="77777777" w:rsidR="00797B58" w:rsidRPr="00990FD6" w:rsidRDefault="00797B58" w:rsidP="00614A18">
            <w:pPr>
              <w:jc w:val="center"/>
              <w:rPr>
                <w:b/>
                <w:szCs w:val="20"/>
              </w:rPr>
            </w:pPr>
            <w:r w:rsidRPr="00990FD6">
              <w:rPr>
                <w:b/>
                <w:szCs w:val="20"/>
              </w:rPr>
              <w:t>C</w:t>
            </w:r>
          </w:p>
        </w:tc>
        <w:tc>
          <w:tcPr>
            <w:tcW w:w="8541" w:type="dxa"/>
            <w:gridSpan w:val="3"/>
            <w:shd w:val="clear" w:color="auto" w:fill="auto"/>
            <w:vAlign w:val="center"/>
          </w:tcPr>
          <w:p w14:paraId="2321FFDC" w14:textId="77777777" w:rsidR="00797B58" w:rsidRPr="00990FD6" w:rsidRDefault="00797B58" w:rsidP="00614A18">
            <w:pPr>
              <w:rPr>
                <w:b/>
                <w:szCs w:val="20"/>
              </w:rPr>
            </w:pPr>
            <w:r w:rsidRPr="00990FD6">
              <w:rPr>
                <w:b/>
                <w:szCs w:val="20"/>
              </w:rPr>
              <w:t>ENCARGOS SOCIAIS QUE NÃO RECEBEM INCIDÊNCIA DE “A”</w:t>
            </w:r>
          </w:p>
        </w:tc>
      </w:tr>
      <w:tr w:rsidR="00797B58" w:rsidRPr="00990FD6" w14:paraId="63DF76E5" w14:textId="77777777" w:rsidTr="00614A18">
        <w:trPr>
          <w:trHeight w:val="113"/>
          <w:jc w:val="center"/>
        </w:trPr>
        <w:tc>
          <w:tcPr>
            <w:tcW w:w="644" w:type="dxa"/>
            <w:shd w:val="clear" w:color="auto" w:fill="auto"/>
            <w:vAlign w:val="center"/>
          </w:tcPr>
          <w:p w14:paraId="338A9F66" w14:textId="77777777" w:rsidR="00797B58" w:rsidRPr="00990FD6" w:rsidRDefault="00797B58" w:rsidP="00614A18">
            <w:pPr>
              <w:jc w:val="center"/>
              <w:rPr>
                <w:szCs w:val="20"/>
              </w:rPr>
            </w:pPr>
          </w:p>
        </w:tc>
        <w:tc>
          <w:tcPr>
            <w:tcW w:w="5349" w:type="dxa"/>
            <w:shd w:val="clear" w:color="auto" w:fill="auto"/>
            <w:vAlign w:val="center"/>
          </w:tcPr>
          <w:p w14:paraId="6811D64E" w14:textId="77777777" w:rsidR="00797B58" w:rsidRPr="00990FD6" w:rsidRDefault="00797B58" w:rsidP="00614A18">
            <w:pPr>
              <w:rPr>
                <w:szCs w:val="20"/>
              </w:rPr>
            </w:pPr>
          </w:p>
        </w:tc>
        <w:tc>
          <w:tcPr>
            <w:tcW w:w="1416" w:type="dxa"/>
            <w:shd w:val="clear" w:color="auto" w:fill="auto"/>
            <w:vAlign w:val="center"/>
          </w:tcPr>
          <w:p w14:paraId="0F576EC4" w14:textId="77777777" w:rsidR="00797B58" w:rsidRPr="00990FD6" w:rsidRDefault="00797B58" w:rsidP="00614A18">
            <w:pPr>
              <w:jc w:val="center"/>
              <w:rPr>
                <w:szCs w:val="20"/>
              </w:rPr>
            </w:pPr>
          </w:p>
        </w:tc>
        <w:tc>
          <w:tcPr>
            <w:tcW w:w="1776" w:type="dxa"/>
            <w:shd w:val="clear" w:color="auto" w:fill="auto"/>
            <w:vAlign w:val="center"/>
          </w:tcPr>
          <w:p w14:paraId="2841156B" w14:textId="77777777" w:rsidR="00797B58" w:rsidRPr="00990FD6" w:rsidRDefault="00797B58" w:rsidP="00614A18">
            <w:pPr>
              <w:jc w:val="center"/>
              <w:rPr>
                <w:szCs w:val="20"/>
              </w:rPr>
            </w:pPr>
          </w:p>
        </w:tc>
      </w:tr>
      <w:tr w:rsidR="00797B58" w:rsidRPr="00990FD6" w14:paraId="576ABB5D" w14:textId="77777777" w:rsidTr="00614A18">
        <w:trPr>
          <w:trHeight w:val="113"/>
          <w:jc w:val="center"/>
        </w:trPr>
        <w:tc>
          <w:tcPr>
            <w:tcW w:w="644" w:type="dxa"/>
            <w:shd w:val="clear" w:color="auto" w:fill="auto"/>
            <w:vAlign w:val="center"/>
          </w:tcPr>
          <w:p w14:paraId="0EE124E8" w14:textId="77777777" w:rsidR="00797B58" w:rsidRPr="00990FD6" w:rsidRDefault="00797B58" w:rsidP="00614A18">
            <w:pPr>
              <w:jc w:val="center"/>
              <w:rPr>
                <w:szCs w:val="20"/>
              </w:rPr>
            </w:pPr>
          </w:p>
        </w:tc>
        <w:tc>
          <w:tcPr>
            <w:tcW w:w="5349" w:type="dxa"/>
            <w:shd w:val="clear" w:color="auto" w:fill="auto"/>
            <w:vAlign w:val="center"/>
          </w:tcPr>
          <w:p w14:paraId="6E519977" w14:textId="77777777" w:rsidR="00797B58" w:rsidRPr="00990FD6" w:rsidRDefault="00797B58" w:rsidP="00614A18">
            <w:pPr>
              <w:rPr>
                <w:szCs w:val="20"/>
              </w:rPr>
            </w:pPr>
          </w:p>
        </w:tc>
        <w:tc>
          <w:tcPr>
            <w:tcW w:w="1416" w:type="dxa"/>
            <w:shd w:val="clear" w:color="auto" w:fill="auto"/>
            <w:vAlign w:val="center"/>
          </w:tcPr>
          <w:p w14:paraId="4B796B7B" w14:textId="77777777" w:rsidR="00797B58" w:rsidRPr="00990FD6" w:rsidRDefault="00797B58" w:rsidP="00614A18">
            <w:pPr>
              <w:jc w:val="center"/>
              <w:rPr>
                <w:szCs w:val="20"/>
              </w:rPr>
            </w:pPr>
          </w:p>
        </w:tc>
        <w:tc>
          <w:tcPr>
            <w:tcW w:w="1776" w:type="dxa"/>
            <w:shd w:val="clear" w:color="auto" w:fill="auto"/>
            <w:vAlign w:val="center"/>
          </w:tcPr>
          <w:p w14:paraId="0C1D3444" w14:textId="77777777" w:rsidR="00797B58" w:rsidRPr="00990FD6" w:rsidRDefault="00797B58" w:rsidP="00614A18">
            <w:pPr>
              <w:jc w:val="center"/>
              <w:rPr>
                <w:szCs w:val="20"/>
              </w:rPr>
            </w:pPr>
          </w:p>
        </w:tc>
      </w:tr>
      <w:tr w:rsidR="00797B58" w:rsidRPr="00990FD6" w14:paraId="172E5E98" w14:textId="77777777" w:rsidTr="00614A18">
        <w:trPr>
          <w:trHeight w:val="113"/>
          <w:jc w:val="center"/>
        </w:trPr>
        <w:tc>
          <w:tcPr>
            <w:tcW w:w="644" w:type="dxa"/>
            <w:shd w:val="clear" w:color="auto" w:fill="auto"/>
            <w:vAlign w:val="center"/>
          </w:tcPr>
          <w:p w14:paraId="34A2D480" w14:textId="77777777" w:rsidR="00797B58" w:rsidRPr="00990FD6" w:rsidRDefault="00797B58" w:rsidP="00614A18">
            <w:pPr>
              <w:jc w:val="center"/>
              <w:rPr>
                <w:szCs w:val="20"/>
              </w:rPr>
            </w:pPr>
          </w:p>
        </w:tc>
        <w:tc>
          <w:tcPr>
            <w:tcW w:w="5349" w:type="dxa"/>
            <w:shd w:val="clear" w:color="auto" w:fill="auto"/>
            <w:vAlign w:val="center"/>
          </w:tcPr>
          <w:p w14:paraId="65BEF3B0" w14:textId="77777777" w:rsidR="00797B58" w:rsidRPr="00990FD6" w:rsidRDefault="00797B58" w:rsidP="00614A18">
            <w:pPr>
              <w:rPr>
                <w:szCs w:val="20"/>
              </w:rPr>
            </w:pPr>
          </w:p>
        </w:tc>
        <w:tc>
          <w:tcPr>
            <w:tcW w:w="1416" w:type="dxa"/>
            <w:shd w:val="clear" w:color="auto" w:fill="auto"/>
            <w:vAlign w:val="center"/>
          </w:tcPr>
          <w:p w14:paraId="699781D3" w14:textId="77777777" w:rsidR="00797B58" w:rsidRPr="00990FD6" w:rsidRDefault="00797B58" w:rsidP="00614A18">
            <w:pPr>
              <w:jc w:val="center"/>
              <w:rPr>
                <w:szCs w:val="20"/>
              </w:rPr>
            </w:pPr>
          </w:p>
        </w:tc>
        <w:tc>
          <w:tcPr>
            <w:tcW w:w="1776" w:type="dxa"/>
            <w:shd w:val="clear" w:color="auto" w:fill="auto"/>
            <w:vAlign w:val="center"/>
          </w:tcPr>
          <w:p w14:paraId="745C6227" w14:textId="77777777" w:rsidR="00797B58" w:rsidRPr="00990FD6" w:rsidRDefault="00797B58" w:rsidP="00614A18">
            <w:pPr>
              <w:jc w:val="center"/>
              <w:rPr>
                <w:szCs w:val="20"/>
              </w:rPr>
            </w:pPr>
          </w:p>
        </w:tc>
      </w:tr>
      <w:tr w:rsidR="00797B58" w:rsidRPr="00990FD6" w14:paraId="28177306" w14:textId="77777777" w:rsidTr="00614A18">
        <w:trPr>
          <w:trHeight w:val="113"/>
          <w:jc w:val="center"/>
        </w:trPr>
        <w:tc>
          <w:tcPr>
            <w:tcW w:w="644" w:type="dxa"/>
            <w:shd w:val="clear" w:color="auto" w:fill="auto"/>
            <w:vAlign w:val="center"/>
          </w:tcPr>
          <w:p w14:paraId="68EF9A66" w14:textId="77777777" w:rsidR="00797B58" w:rsidRPr="00990FD6" w:rsidRDefault="00797B58" w:rsidP="00614A18">
            <w:pPr>
              <w:jc w:val="center"/>
              <w:rPr>
                <w:szCs w:val="20"/>
              </w:rPr>
            </w:pPr>
          </w:p>
        </w:tc>
        <w:tc>
          <w:tcPr>
            <w:tcW w:w="5349" w:type="dxa"/>
            <w:shd w:val="clear" w:color="auto" w:fill="auto"/>
            <w:vAlign w:val="center"/>
          </w:tcPr>
          <w:p w14:paraId="4B032933" w14:textId="77777777" w:rsidR="00797B58" w:rsidRPr="00990FD6" w:rsidRDefault="00797B58" w:rsidP="00614A18">
            <w:pPr>
              <w:rPr>
                <w:szCs w:val="20"/>
              </w:rPr>
            </w:pPr>
          </w:p>
        </w:tc>
        <w:tc>
          <w:tcPr>
            <w:tcW w:w="1416" w:type="dxa"/>
            <w:shd w:val="clear" w:color="auto" w:fill="auto"/>
            <w:vAlign w:val="center"/>
          </w:tcPr>
          <w:p w14:paraId="535063D1" w14:textId="77777777" w:rsidR="00797B58" w:rsidRPr="00990FD6" w:rsidRDefault="00797B58" w:rsidP="00614A18">
            <w:pPr>
              <w:jc w:val="center"/>
              <w:rPr>
                <w:szCs w:val="20"/>
              </w:rPr>
            </w:pPr>
          </w:p>
        </w:tc>
        <w:tc>
          <w:tcPr>
            <w:tcW w:w="1776" w:type="dxa"/>
            <w:shd w:val="clear" w:color="auto" w:fill="auto"/>
            <w:vAlign w:val="center"/>
          </w:tcPr>
          <w:p w14:paraId="4E121E0B" w14:textId="77777777" w:rsidR="00797B58" w:rsidRPr="00990FD6" w:rsidRDefault="00797B58" w:rsidP="00614A18">
            <w:pPr>
              <w:jc w:val="center"/>
              <w:rPr>
                <w:szCs w:val="20"/>
              </w:rPr>
            </w:pPr>
          </w:p>
        </w:tc>
      </w:tr>
      <w:tr w:rsidR="00797B58" w:rsidRPr="00990FD6" w14:paraId="7D9063A7" w14:textId="77777777" w:rsidTr="00614A18">
        <w:trPr>
          <w:trHeight w:val="113"/>
          <w:jc w:val="center"/>
        </w:trPr>
        <w:tc>
          <w:tcPr>
            <w:tcW w:w="644" w:type="dxa"/>
            <w:shd w:val="clear" w:color="auto" w:fill="auto"/>
            <w:vAlign w:val="center"/>
          </w:tcPr>
          <w:p w14:paraId="26A47DA8" w14:textId="77777777" w:rsidR="00797B58" w:rsidRPr="00990FD6" w:rsidRDefault="00797B58" w:rsidP="00614A18">
            <w:pPr>
              <w:jc w:val="center"/>
              <w:rPr>
                <w:szCs w:val="20"/>
              </w:rPr>
            </w:pPr>
          </w:p>
        </w:tc>
        <w:tc>
          <w:tcPr>
            <w:tcW w:w="5349" w:type="dxa"/>
            <w:shd w:val="clear" w:color="auto" w:fill="auto"/>
            <w:vAlign w:val="center"/>
          </w:tcPr>
          <w:p w14:paraId="0F754CA8" w14:textId="77777777" w:rsidR="00797B58" w:rsidRPr="00990FD6" w:rsidRDefault="00797B58" w:rsidP="00614A18">
            <w:pPr>
              <w:rPr>
                <w:szCs w:val="20"/>
              </w:rPr>
            </w:pPr>
          </w:p>
        </w:tc>
        <w:tc>
          <w:tcPr>
            <w:tcW w:w="1416" w:type="dxa"/>
            <w:shd w:val="clear" w:color="auto" w:fill="auto"/>
            <w:vAlign w:val="center"/>
          </w:tcPr>
          <w:p w14:paraId="220A8C78" w14:textId="77777777" w:rsidR="00797B58" w:rsidRPr="00990FD6" w:rsidRDefault="00797B58" w:rsidP="00614A18">
            <w:pPr>
              <w:jc w:val="center"/>
              <w:rPr>
                <w:szCs w:val="20"/>
              </w:rPr>
            </w:pPr>
          </w:p>
        </w:tc>
        <w:tc>
          <w:tcPr>
            <w:tcW w:w="1776" w:type="dxa"/>
            <w:shd w:val="clear" w:color="auto" w:fill="auto"/>
            <w:vAlign w:val="center"/>
          </w:tcPr>
          <w:p w14:paraId="09BB9D5B" w14:textId="77777777" w:rsidR="00797B58" w:rsidRPr="00990FD6" w:rsidRDefault="00797B58" w:rsidP="00614A18">
            <w:pPr>
              <w:jc w:val="center"/>
              <w:rPr>
                <w:szCs w:val="20"/>
              </w:rPr>
            </w:pPr>
          </w:p>
        </w:tc>
      </w:tr>
      <w:tr w:rsidR="00797B58" w:rsidRPr="00990FD6" w14:paraId="22171BBC" w14:textId="77777777" w:rsidTr="00614A18">
        <w:trPr>
          <w:trHeight w:val="113"/>
          <w:jc w:val="center"/>
        </w:trPr>
        <w:tc>
          <w:tcPr>
            <w:tcW w:w="5993" w:type="dxa"/>
            <w:gridSpan w:val="2"/>
            <w:shd w:val="clear" w:color="auto" w:fill="auto"/>
            <w:vAlign w:val="center"/>
          </w:tcPr>
          <w:p w14:paraId="274BF555" w14:textId="77777777" w:rsidR="00797B58" w:rsidRPr="00990FD6" w:rsidRDefault="00797B58" w:rsidP="00614A18">
            <w:pPr>
              <w:jc w:val="right"/>
              <w:rPr>
                <w:b/>
                <w:szCs w:val="20"/>
              </w:rPr>
            </w:pPr>
            <w:r w:rsidRPr="00990FD6">
              <w:rPr>
                <w:b/>
                <w:szCs w:val="20"/>
              </w:rPr>
              <w:t>SUBTOTAL DE “C”:</w:t>
            </w:r>
          </w:p>
        </w:tc>
        <w:tc>
          <w:tcPr>
            <w:tcW w:w="1416" w:type="dxa"/>
            <w:shd w:val="clear" w:color="auto" w:fill="auto"/>
            <w:vAlign w:val="center"/>
          </w:tcPr>
          <w:p w14:paraId="280F7481" w14:textId="77777777" w:rsidR="00797B58" w:rsidRPr="00990FD6" w:rsidRDefault="00797B58" w:rsidP="00614A18">
            <w:pPr>
              <w:jc w:val="center"/>
              <w:rPr>
                <w:b/>
                <w:szCs w:val="20"/>
              </w:rPr>
            </w:pPr>
          </w:p>
        </w:tc>
        <w:tc>
          <w:tcPr>
            <w:tcW w:w="1776" w:type="dxa"/>
            <w:shd w:val="clear" w:color="auto" w:fill="auto"/>
            <w:vAlign w:val="center"/>
          </w:tcPr>
          <w:p w14:paraId="73F53C4C" w14:textId="77777777" w:rsidR="00797B58" w:rsidRPr="00990FD6" w:rsidRDefault="00797B58" w:rsidP="00614A18">
            <w:pPr>
              <w:jc w:val="center"/>
              <w:rPr>
                <w:b/>
                <w:szCs w:val="20"/>
              </w:rPr>
            </w:pPr>
          </w:p>
        </w:tc>
      </w:tr>
      <w:tr w:rsidR="00797B58" w:rsidRPr="00990FD6" w14:paraId="40CE1E5D" w14:textId="77777777" w:rsidTr="00614A18">
        <w:trPr>
          <w:trHeight w:val="113"/>
          <w:jc w:val="center"/>
        </w:trPr>
        <w:tc>
          <w:tcPr>
            <w:tcW w:w="644" w:type="dxa"/>
            <w:shd w:val="clear" w:color="auto" w:fill="auto"/>
            <w:vAlign w:val="center"/>
          </w:tcPr>
          <w:p w14:paraId="6B8FB2F7" w14:textId="77777777" w:rsidR="00797B58" w:rsidRPr="00990FD6" w:rsidRDefault="00797B58" w:rsidP="00614A18">
            <w:pPr>
              <w:jc w:val="center"/>
              <w:rPr>
                <w:b/>
                <w:szCs w:val="20"/>
              </w:rPr>
            </w:pPr>
            <w:r w:rsidRPr="00990FD6">
              <w:rPr>
                <w:b/>
                <w:szCs w:val="20"/>
              </w:rPr>
              <w:t>D</w:t>
            </w:r>
          </w:p>
        </w:tc>
        <w:tc>
          <w:tcPr>
            <w:tcW w:w="8541" w:type="dxa"/>
            <w:gridSpan w:val="3"/>
            <w:shd w:val="clear" w:color="auto" w:fill="auto"/>
            <w:vAlign w:val="center"/>
          </w:tcPr>
          <w:p w14:paraId="02D1AC5D" w14:textId="77777777" w:rsidR="00797B58" w:rsidRPr="00990FD6" w:rsidRDefault="00797B58" w:rsidP="00614A18">
            <w:pPr>
              <w:rPr>
                <w:b/>
                <w:szCs w:val="20"/>
              </w:rPr>
            </w:pPr>
            <w:r w:rsidRPr="00990FD6">
              <w:rPr>
                <w:b/>
                <w:szCs w:val="20"/>
              </w:rPr>
              <w:t>REINCIDÊNCIAS DE UM GRUPO SOBRE O OUTRO</w:t>
            </w:r>
          </w:p>
        </w:tc>
      </w:tr>
      <w:tr w:rsidR="00797B58" w:rsidRPr="00990FD6" w14:paraId="0D672568" w14:textId="77777777" w:rsidTr="00614A18">
        <w:trPr>
          <w:trHeight w:val="113"/>
          <w:jc w:val="center"/>
        </w:trPr>
        <w:tc>
          <w:tcPr>
            <w:tcW w:w="644" w:type="dxa"/>
            <w:shd w:val="clear" w:color="auto" w:fill="auto"/>
            <w:vAlign w:val="center"/>
          </w:tcPr>
          <w:p w14:paraId="3E6FA091" w14:textId="77777777" w:rsidR="00797B58" w:rsidRPr="00990FD6" w:rsidRDefault="00797B58" w:rsidP="00614A18">
            <w:pPr>
              <w:jc w:val="center"/>
              <w:rPr>
                <w:szCs w:val="20"/>
              </w:rPr>
            </w:pPr>
          </w:p>
        </w:tc>
        <w:tc>
          <w:tcPr>
            <w:tcW w:w="5349" w:type="dxa"/>
            <w:shd w:val="clear" w:color="auto" w:fill="auto"/>
            <w:vAlign w:val="center"/>
          </w:tcPr>
          <w:p w14:paraId="5B6FAFCB" w14:textId="77777777" w:rsidR="00797B58" w:rsidRPr="00990FD6" w:rsidRDefault="00797B58" w:rsidP="00614A18">
            <w:pPr>
              <w:rPr>
                <w:szCs w:val="20"/>
              </w:rPr>
            </w:pPr>
          </w:p>
        </w:tc>
        <w:tc>
          <w:tcPr>
            <w:tcW w:w="1416" w:type="dxa"/>
            <w:shd w:val="clear" w:color="auto" w:fill="auto"/>
            <w:vAlign w:val="center"/>
          </w:tcPr>
          <w:p w14:paraId="66B7E5C5" w14:textId="77777777" w:rsidR="00797B58" w:rsidRPr="00990FD6" w:rsidRDefault="00797B58" w:rsidP="00614A18">
            <w:pPr>
              <w:jc w:val="center"/>
              <w:rPr>
                <w:szCs w:val="20"/>
              </w:rPr>
            </w:pPr>
          </w:p>
        </w:tc>
        <w:tc>
          <w:tcPr>
            <w:tcW w:w="1776" w:type="dxa"/>
            <w:shd w:val="clear" w:color="auto" w:fill="auto"/>
            <w:vAlign w:val="center"/>
          </w:tcPr>
          <w:p w14:paraId="37F6AD67" w14:textId="77777777" w:rsidR="00797B58" w:rsidRPr="00990FD6" w:rsidRDefault="00797B58" w:rsidP="00614A18">
            <w:pPr>
              <w:jc w:val="center"/>
              <w:rPr>
                <w:szCs w:val="20"/>
              </w:rPr>
            </w:pPr>
          </w:p>
        </w:tc>
      </w:tr>
      <w:tr w:rsidR="00797B58" w:rsidRPr="00990FD6" w14:paraId="6EA7DDEA" w14:textId="77777777" w:rsidTr="00614A18">
        <w:trPr>
          <w:trHeight w:val="113"/>
          <w:jc w:val="center"/>
        </w:trPr>
        <w:tc>
          <w:tcPr>
            <w:tcW w:w="644" w:type="dxa"/>
            <w:shd w:val="clear" w:color="auto" w:fill="auto"/>
            <w:vAlign w:val="center"/>
          </w:tcPr>
          <w:p w14:paraId="4912CA37" w14:textId="77777777" w:rsidR="00797B58" w:rsidRPr="00990FD6" w:rsidRDefault="00797B58" w:rsidP="00614A18">
            <w:pPr>
              <w:jc w:val="center"/>
              <w:rPr>
                <w:szCs w:val="20"/>
              </w:rPr>
            </w:pPr>
          </w:p>
        </w:tc>
        <w:tc>
          <w:tcPr>
            <w:tcW w:w="5349" w:type="dxa"/>
            <w:shd w:val="clear" w:color="auto" w:fill="auto"/>
            <w:vAlign w:val="center"/>
          </w:tcPr>
          <w:p w14:paraId="70E48C19" w14:textId="77777777" w:rsidR="00797B58" w:rsidRPr="00990FD6" w:rsidRDefault="00797B58" w:rsidP="00614A18">
            <w:pPr>
              <w:rPr>
                <w:szCs w:val="20"/>
              </w:rPr>
            </w:pPr>
          </w:p>
        </w:tc>
        <w:tc>
          <w:tcPr>
            <w:tcW w:w="1416" w:type="dxa"/>
            <w:shd w:val="clear" w:color="auto" w:fill="auto"/>
            <w:vAlign w:val="center"/>
          </w:tcPr>
          <w:p w14:paraId="0ADF9F69" w14:textId="77777777" w:rsidR="00797B58" w:rsidRPr="00990FD6" w:rsidRDefault="00797B58" w:rsidP="00614A18">
            <w:pPr>
              <w:jc w:val="center"/>
              <w:rPr>
                <w:szCs w:val="20"/>
              </w:rPr>
            </w:pPr>
          </w:p>
        </w:tc>
        <w:tc>
          <w:tcPr>
            <w:tcW w:w="1776" w:type="dxa"/>
            <w:shd w:val="clear" w:color="auto" w:fill="auto"/>
            <w:vAlign w:val="center"/>
          </w:tcPr>
          <w:p w14:paraId="3FF32A3B" w14:textId="77777777" w:rsidR="00797B58" w:rsidRPr="00990FD6" w:rsidRDefault="00797B58" w:rsidP="00614A18">
            <w:pPr>
              <w:jc w:val="center"/>
              <w:rPr>
                <w:szCs w:val="20"/>
              </w:rPr>
            </w:pPr>
          </w:p>
        </w:tc>
      </w:tr>
      <w:tr w:rsidR="00797B58" w:rsidRPr="00990FD6" w14:paraId="3349BA93" w14:textId="77777777" w:rsidTr="00614A18">
        <w:trPr>
          <w:trHeight w:val="113"/>
          <w:jc w:val="center"/>
        </w:trPr>
        <w:tc>
          <w:tcPr>
            <w:tcW w:w="5993" w:type="dxa"/>
            <w:gridSpan w:val="2"/>
            <w:shd w:val="clear" w:color="auto" w:fill="auto"/>
            <w:vAlign w:val="center"/>
          </w:tcPr>
          <w:p w14:paraId="38F95AF6" w14:textId="77777777" w:rsidR="00797B58" w:rsidRPr="00990FD6" w:rsidRDefault="00797B58" w:rsidP="00614A18">
            <w:pPr>
              <w:jc w:val="right"/>
              <w:rPr>
                <w:b/>
                <w:szCs w:val="20"/>
              </w:rPr>
            </w:pPr>
            <w:r w:rsidRPr="00990FD6">
              <w:rPr>
                <w:b/>
                <w:szCs w:val="20"/>
              </w:rPr>
              <w:t>SUBTOTAL DE “D”:</w:t>
            </w:r>
          </w:p>
        </w:tc>
        <w:tc>
          <w:tcPr>
            <w:tcW w:w="1416" w:type="dxa"/>
            <w:shd w:val="clear" w:color="auto" w:fill="auto"/>
            <w:vAlign w:val="center"/>
          </w:tcPr>
          <w:p w14:paraId="51235A12" w14:textId="77777777" w:rsidR="00797B58" w:rsidRPr="00990FD6" w:rsidRDefault="00797B58" w:rsidP="00614A18">
            <w:pPr>
              <w:jc w:val="center"/>
              <w:rPr>
                <w:b/>
                <w:szCs w:val="20"/>
              </w:rPr>
            </w:pPr>
          </w:p>
        </w:tc>
        <w:tc>
          <w:tcPr>
            <w:tcW w:w="1776" w:type="dxa"/>
            <w:shd w:val="clear" w:color="auto" w:fill="auto"/>
            <w:vAlign w:val="center"/>
          </w:tcPr>
          <w:p w14:paraId="5443420C" w14:textId="77777777" w:rsidR="00797B58" w:rsidRPr="00990FD6" w:rsidRDefault="00797B58" w:rsidP="00614A18">
            <w:pPr>
              <w:jc w:val="center"/>
              <w:rPr>
                <w:b/>
                <w:szCs w:val="20"/>
              </w:rPr>
            </w:pPr>
          </w:p>
        </w:tc>
      </w:tr>
      <w:tr w:rsidR="00797B58" w:rsidRPr="00990FD6" w14:paraId="23ECBF39" w14:textId="77777777" w:rsidTr="00614A18">
        <w:trPr>
          <w:trHeight w:val="113"/>
          <w:jc w:val="center"/>
        </w:trPr>
        <w:tc>
          <w:tcPr>
            <w:tcW w:w="5993" w:type="dxa"/>
            <w:gridSpan w:val="2"/>
            <w:shd w:val="clear" w:color="auto" w:fill="auto"/>
            <w:vAlign w:val="center"/>
          </w:tcPr>
          <w:p w14:paraId="2E8768AE" w14:textId="77777777" w:rsidR="00797B58" w:rsidRPr="00990FD6" w:rsidRDefault="00797B58" w:rsidP="00614A18">
            <w:pPr>
              <w:jc w:val="right"/>
              <w:rPr>
                <w:b/>
                <w:szCs w:val="20"/>
              </w:rPr>
            </w:pPr>
            <w:r w:rsidRPr="00990FD6">
              <w:rPr>
                <w:b/>
                <w:szCs w:val="20"/>
              </w:rPr>
              <w:t>TOTAIS DE ENCARGOS SOCIAIS:</w:t>
            </w:r>
          </w:p>
        </w:tc>
        <w:tc>
          <w:tcPr>
            <w:tcW w:w="1416" w:type="dxa"/>
            <w:shd w:val="clear" w:color="auto" w:fill="auto"/>
            <w:vAlign w:val="center"/>
          </w:tcPr>
          <w:p w14:paraId="1BC7956F" w14:textId="77777777" w:rsidR="00797B58" w:rsidRPr="00990FD6" w:rsidRDefault="00797B58" w:rsidP="00614A18">
            <w:pPr>
              <w:jc w:val="center"/>
              <w:rPr>
                <w:b/>
                <w:szCs w:val="20"/>
              </w:rPr>
            </w:pPr>
          </w:p>
        </w:tc>
        <w:tc>
          <w:tcPr>
            <w:tcW w:w="1776" w:type="dxa"/>
            <w:shd w:val="clear" w:color="auto" w:fill="auto"/>
            <w:vAlign w:val="center"/>
          </w:tcPr>
          <w:p w14:paraId="52BC7BF8" w14:textId="77777777" w:rsidR="00797B58" w:rsidRPr="00990FD6" w:rsidRDefault="00797B58" w:rsidP="00614A18">
            <w:pPr>
              <w:jc w:val="center"/>
              <w:rPr>
                <w:b/>
                <w:szCs w:val="20"/>
              </w:rPr>
            </w:pPr>
          </w:p>
        </w:tc>
      </w:tr>
    </w:tbl>
    <w:p w14:paraId="4C70B749" w14:textId="77777777" w:rsidR="00797B58" w:rsidRPr="00990FD6" w:rsidRDefault="00797B58" w:rsidP="00797B58">
      <w:pPr>
        <w:rPr>
          <w:szCs w:val="20"/>
        </w:rPr>
      </w:pPr>
    </w:p>
    <w:p w14:paraId="1B345399" w14:textId="77777777" w:rsidR="00797B58" w:rsidRPr="00990FD6" w:rsidRDefault="00797B58" w:rsidP="00797B58">
      <w:pPr>
        <w:jc w:val="center"/>
        <w:rPr>
          <w:b/>
          <w:color w:val="0070C0"/>
          <w:szCs w:val="20"/>
          <w:lang w:eastAsia="pt-BR"/>
        </w:rPr>
      </w:pPr>
      <w:r w:rsidRPr="00990FD6">
        <w:rPr>
          <w:szCs w:val="20"/>
        </w:rPr>
        <w:br w:type="page"/>
      </w:r>
      <w:r w:rsidRPr="00990FD6">
        <w:rPr>
          <w:b/>
          <w:szCs w:val="20"/>
        </w:rPr>
        <w:lastRenderedPageBreak/>
        <w:t>Detalhamento</w:t>
      </w:r>
      <w:r w:rsidRPr="00990FD6">
        <w:rPr>
          <w:b/>
          <w:szCs w:val="20"/>
          <w:lang w:eastAsia="pt-BR"/>
        </w:rPr>
        <w:t xml:space="preserve"> do BDI – Serviços – </w:t>
      </w:r>
      <w:r w:rsidRPr="000A0891">
        <w:rPr>
          <w:b/>
          <w:szCs w:val="20"/>
          <w:lang w:eastAsia="pt-BR"/>
        </w:rPr>
        <w:t>Sem Desoneração</w:t>
      </w:r>
    </w:p>
    <w:p w14:paraId="4177D386" w14:textId="77777777" w:rsidR="00DE44AF" w:rsidRPr="00990FD6" w:rsidRDefault="00DE44AF" w:rsidP="00DE44AF">
      <w:pPr>
        <w:rPr>
          <w:szCs w:val="20"/>
          <w:lang w:eastAsia="pt-BR"/>
        </w:rPr>
      </w:pPr>
    </w:p>
    <w:p w14:paraId="2CFA8556" w14:textId="77777777" w:rsidR="00DE44AF" w:rsidRPr="00990FD6" w:rsidRDefault="00DE44AF" w:rsidP="00797B58">
      <w:pPr>
        <w:jc w:val="center"/>
        <w:rPr>
          <w:b/>
          <w:szCs w:val="20"/>
          <w:lang w:eastAsia="pt-BR"/>
        </w:rPr>
      </w:pPr>
      <w:r w:rsidRPr="00990FD6">
        <w:rPr>
          <w:b/>
          <w:szCs w:val="20"/>
          <w:lang w:eastAsia="pt-BR"/>
        </w:rPr>
        <w:t>QUADRO DBDI-S</w:t>
      </w:r>
    </w:p>
    <w:p w14:paraId="21D9FCED" w14:textId="77777777" w:rsidR="00797B58" w:rsidRPr="00990FD6"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990FD6" w14:paraId="2C1D6367" w14:textId="77777777"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42C8CAEB" w14:textId="77777777" w:rsidR="00797B58" w:rsidRPr="00990FD6" w:rsidRDefault="00797B58" w:rsidP="00614A18">
            <w:pPr>
              <w:rPr>
                <w:szCs w:val="20"/>
                <w:lang w:eastAsia="pt-BR"/>
              </w:rPr>
            </w:pPr>
            <w:r w:rsidRPr="00990FD6">
              <w:rPr>
                <w:szCs w:val="20"/>
                <w:lang w:eastAsia="pt-BR"/>
              </w:rPr>
              <w:t>NOME DA CONCORRENTE:</w:t>
            </w:r>
          </w:p>
        </w:tc>
      </w:tr>
      <w:tr w:rsidR="00797B58" w:rsidRPr="00990FD6" w14:paraId="0A32F4AC" w14:textId="77777777"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7E7B2B93" w14:textId="77777777" w:rsidR="00797B58" w:rsidRPr="00990FD6" w:rsidRDefault="00797B58" w:rsidP="00614A18">
            <w:pPr>
              <w:rPr>
                <w:szCs w:val="20"/>
                <w:lang w:eastAsia="pt-BR"/>
              </w:rPr>
            </w:pPr>
            <w:r w:rsidRPr="00990FD6">
              <w:rPr>
                <w:szCs w:val="20"/>
                <w:lang w:eastAsia="pt-BR"/>
              </w:rPr>
              <w:t>OBJETO:</w:t>
            </w:r>
          </w:p>
          <w:p w14:paraId="56439957" w14:textId="77777777" w:rsidR="00797B58" w:rsidRPr="00990FD6"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7A5E9105" w14:textId="77777777" w:rsidR="00797B58" w:rsidRPr="00990FD6" w:rsidRDefault="00797B58" w:rsidP="00614A18">
            <w:pPr>
              <w:rPr>
                <w:szCs w:val="20"/>
                <w:lang w:eastAsia="pt-BR"/>
              </w:rPr>
            </w:pPr>
            <w:r w:rsidRPr="00990FD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18EE54AB" w14:textId="77777777" w:rsidR="00797B58" w:rsidRPr="00990FD6" w:rsidRDefault="00797B58" w:rsidP="00614A18">
            <w:pPr>
              <w:rPr>
                <w:szCs w:val="20"/>
                <w:lang w:eastAsia="pt-BR"/>
              </w:rPr>
            </w:pPr>
            <w:r w:rsidRPr="00990FD6">
              <w:rPr>
                <w:szCs w:val="20"/>
                <w:lang w:eastAsia="pt-BR"/>
              </w:rPr>
              <w:t>FOLHA</w:t>
            </w:r>
          </w:p>
        </w:tc>
      </w:tr>
      <w:tr w:rsidR="00797B58" w:rsidRPr="00990FD6" w14:paraId="0BFB4CC8" w14:textId="77777777"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5FE12813" w14:textId="77777777" w:rsidR="00797B58" w:rsidRPr="00990FD6"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5BCB4694" w14:textId="77777777" w:rsidR="00797B58" w:rsidRPr="00990FD6" w:rsidRDefault="00797B58" w:rsidP="00C73BD1">
            <w:pPr>
              <w:rPr>
                <w:szCs w:val="20"/>
                <w:lang w:eastAsia="pt-BR"/>
              </w:rPr>
            </w:pPr>
            <w:r w:rsidRPr="00990FD6">
              <w:rPr>
                <w:szCs w:val="20"/>
                <w:lang w:eastAsia="pt-BR"/>
              </w:rPr>
              <w:t>______/</w:t>
            </w:r>
            <w:r w:rsidR="00C73BD1">
              <w:rPr>
                <w:szCs w:val="20"/>
                <w:lang w:eastAsia="pt-BR"/>
              </w:rPr>
              <w:t>_____</w:t>
            </w:r>
          </w:p>
        </w:tc>
        <w:tc>
          <w:tcPr>
            <w:tcW w:w="1117" w:type="dxa"/>
            <w:tcBorders>
              <w:top w:val="nil"/>
              <w:left w:val="nil"/>
              <w:bottom w:val="single" w:sz="4" w:space="0" w:color="auto"/>
              <w:right w:val="single" w:sz="4" w:space="0" w:color="auto"/>
            </w:tcBorders>
            <w:shd w:val="clear" w:color="000000" w:fill="FFFFFF"/>
            <w:noWrap/>
            <w:vAlign w:val="center"/>
            <w:hideMark/>
          </w:tcPr>
          <w:p w14:paraId="205F8844" w14:textId="77777777" w:rsidR="00797B58" w:rsidRPr="00990FD6" w:rsidRDefault="00797B58" w:rsidP="00614A18">
            <w:pPr>
              <w:rPr>
                <w:szCs w:val="20"/>
                <w:lang w:eastAsia="pt-BR"/>
              </w:rPr>
            </w:pPr>
            <w:r w:rsidRPr="00990FD6">
              <w:rPr>
                <w:szCs w:val="20"/>
                <w:lang w:eastAsia="pt-BR"/>
              </w:rPr>
              <w:t>____/____</w:t>
            </w:r>
          </w:p>
        </w:tc>
      </w:tr>
    </w:tbl>
    <w:p w14:paraId="42BD5159" w14:textId="77777777" w:rsidR="00797B58" w:rsidRPr="00990FD6"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97B58" w:rsidRPr="00990FD6" w14:paraId="19D1B9D9" w14:textId="77777777" w:rsidTr="00614A18">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3E6A21D" w14:textId="77777777" w:rsidR="00797B58" w:rsidRPr="00990FD6" w:rsidRDefault="00797B58" w:rsidP="00614A18">
            <w:pPr>
              <w:jc w:val="center"/>
              <w:rPr>
                <w:bCs/>
                <w:szCs w:val="20"/>
                <w:lang w:eastAsia="pt-BR"/>
              </w:rPr>
            </w:pPr>
            <w:r w:rsidRPr="00990FD6">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1E62A1E" w14:textId="77777777" w:rsidR="00797B58" w:rsidRPr="00990FD6" w:rsidRDefault="00797B58" w:rsidP="00614A18">
            <w:pPr>
              <w:jc w:val="center"/>
              <w:rPr>
                <w:bCs/>
                <w:szCs w:val="20"/>
                <w:lang w:eastAsia="pt-BR"/>
              </w:rPr>
            </w:pPr>
            <w:r w:rsidRPr="00990FD6">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5EABD35" w14:textId="77777777" w:rsidR="00797B58" w:rsidRPr="00990FD6" w:rsidRDefault="00797B58" w:rsidP="00614A18">
            <w:pPr>
              <w:jc w:val="center"/>
              <w:rPr>
                <w:szCs w:val="20"/>
                <w:lang w:eastAsia="pt-BR"/>
              </w:rPr>
            </w:pPr>
            <w:r w:rsidRPr="00990FD6">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9695AEB" w14:textId="77777777" w:rsidR="00797B58" w:rsidRPr="00990FD6" w:rsidRDefault="00797B58" w:rsidP="00614A18">
            <w:pPr>
              <w:jc w:val="center"/>
              <w:rPr>
                <w:szCs w:val="20"/>
                <w:lang w:eastAsia="pt-BR"/>
              </w:rPr>
            </w:pPr>
            <w:r w:rsidRPr="00990FD6">
              <w:rPr>
                <w:szCs w:val="20"/>
                <w:lang w:eastAsia="pt-BR"/>
              </w:rPr>
              <w:t>% CD</w:t>
            </w:r>
          </w:p>
        </w:tc>
      </w:tr>
      <w:tr w:rsidR="00797B58" w:rsidRPr="00990FD6" w14:paraId="5AAEAAB1" w14:textId="77777777" w:rsidTr="00614A18">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1DD37075" w14:textId="77777777" w:rsidR="00797B58" w:rsidRPr="00990FD6" w:rsidRDefault="00797B58" w:rsidP="00614A18">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538DFBF0" w14:textId="77777777" w:rsidR="00797B58" w:rsidRPr="00990FD6" w:rsidRDefault="00797B58" w:rsidP="00614A18">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09071250" w14:textId="77777777" w:rsidR="00797B58" w:rsidRPr="00990FD6" w:rsidRDefault="00797B58" w:rsidP="00614A18">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14:paraId="6F563EA8" w14:textId="77777777" w:rsidR="00797B58" w:rsidRPr="00990FD6" w:rsidRDefault="00797B58" w:rsidP="00614A18">
            <w:pPr>
              <w:jc w:val="center"/>
              <w:rPr>
                <w:bCs/>
                <w:color w:val="0070C0"/>
                <w:szCs w:val="20"/>
                <w:lang w:eastAsia="pt-BR"/>
              </w:rPr>
            </w:pPr>
          </w:p>
        </w:tc>
      </w:tr>
      <w:tr w:rsidR="00797B58" w:rsidRPr="00990FD6" w14:paraId="7496FF95"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9D72549" w14:textId="77777777" w:rsidR="00797B58" w:rsidRPr="00990FD6" w:rsidRDefault="00797B58" w:rsidP="00614A18">
            <w:pPr>
              <w:jc w:val="center"/>
              <w:rPr>
                <w:bCs/>
                <w:szCs w:val="20"/>
                <w:lang w:eastAsia="pt-BR"/>
              </w:rPr>
            </w:pPr>
            <w:r w:rsidRPr="00990FD6">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4DBE4B51" w14:textId="77777777" w:rsidR="00797B58" w:rsidRPr="00990FD6" w:rsidRDefault="00797B58" w:rsidP="00614A18">
            <w:pPr>
              <w:rPr>
                <w:bCs/>
                <w:szCs w:val="20"/>
                <w:lang w:eastAsia="pt-BR"/>
              </w:rPr>
            </w:pPr>
            <w:r w:rsidRPr="00990FD6">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185C4E8D" w14:textId="77777777" w:rsidR="00797B58" w:rsidRPr="000A0891" w:rsidRDefault="00797B58" w:rsidP="00614A18">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283E2ED2" w14:textId="78B1A164" w:rsidR="00797B58" w:rsidRPr="000A0891" w:rsidRDefault="005A7170" w:rsidP="00614A18">
            <w:pPr>
              <w:jc w:val="center"/>
              <w:rPr>
                <w:bCs/>
                <w:szCs w:val="20"/>
                <w:lang w:eastAsia="pt-BR"/>
              </w:rPr>
            </w:pPr>
            <w:r w:rsidRPr="000A0891">
              <w:rPr>
                <w:bCs/>
                <w:szCs w:val="20"/>
                <w:lang w:eastAsia="pt-BR"/>
              </w:rPr>
              <w:t>4</w:t>
            </w:r>
            <w:r w:rsidR="00797B58" w:rsidRPr="000A0891">
              <w:rPr>
                <w:bCs/>
                <w:szCs w:val="20"/>
                <w:lang w:eastAsia="pt-BR"/>
              </w:rPr>
              <w:t>,</w:t>
            </w:r>
            <w:r w:rsidRPr="000A0891">
              <w:rPr>
                <w:bCs/>
                <w:szCs w:val="20"/>
                <w:lang w:eastAsia="pt-BR"/>
              </w:rPr>
              <w:t>0</w:t>
            </w:r>
            <w:r w:rsidR="00797B58" w:rsidRPr="000A0891">
              <w:rPr>
                <w:bCs/>
                <w:szCs w:val="20"/>
                <w:lang w:eastAsia="pt-BR"/>
              </w:rPr>
              <w:t>0%</w:t>
            </w:r>
          </w:p>
        </w:tc>
      </w:tr>
      <w:tr w:rsidR="00797B58" w:rsidRPr="00990FD6" w14:paraId="6110ABF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FD7FA67"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BAE243F"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2B17521" w14:textId="77777777" w:rsidR="00797B58" w:rsidRPr="000A089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4CE750B9" w14:textId="77777777" w:rsidR="00797B58" w:rsidRPr="000A0891" w:rsidRDefault="00797B58" w:rsidP="00614A18">
            <w:pPr>
              <w:jc w:val="center"/>
              <w:rPr>
                <w:szCs w:val="20"/>
                <w:lang w:eastAsia="pt-BR"/>
              </w:rPr>
            </w:pPr>
          </w:p>
        </w:tc>
      </w:tr>
      <w:tr w:rsidR="00797B58" w:rsidRPr="00990FD6" w14:paraId="7733B0D9"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7A1E5A4"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8F3A648"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63F12F7" w14:textId="77777777" w:rsidR="00797B58" w:rsidRPr="000A089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2CC75C7B" w14:textId="77777777" w:rsidR="00797B58" w:rsidRPr="000A0891" w:rsidRDefault="00797B58" w:rsidP="00614A18">
            <w:pPr>
              <w:jc w:val="center"/>
              <w:rPr>
                <w:szCs w:val="20"/>
                <w:lang w:eastAsia="pt-BR"/>
              </w:rPr>
            </w:pPr>
          </w:p>
        </w:tc>
      </w:tr>
      <w:tr w:rsidR="00797B58" w:rsidRPr="00990FD6" w14:paraId="1199FEDA"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51470B1" w14:textId="77777777" w:rsidR="00797B58" w:rsidRPr="00990FD6" w:rsidRDefault="00797B58" w:rsidP="00614A18">
            <w:pPr>
              <w:jc w:val="center"/>
              <w:rPr>
                <w:bCs/>
                <w:szCs w:val="20"/>
                <w:lang w:eastAsia="pt-BR"/>
              </w:rPr>
            </w:pPr>
            <w:r w:rsidRPr="00990FD6">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4C33F384" w14:textId="77777777" w:rsidR="00797B58" w:rsidRPr="00990FD6" w:rsidRDefault="00797B58" w:rsidP="00614A18">
            <w:pPr>
              <w:rPr>
                <w:bCs/>
                <w:szCs w:val="20"/>
                <w:lang w:eastAsia="pt-BR"/>
              </w:rPr>
            </w:pPr>
            <w:r w:rsidRPr="00990FD6">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0011F828" w14:textId="15774F13" w:rsidR="00797B58" w:rsidRPr="000A0891" w:rsidRDefault="005A7170" w:rsidP="00614A18">
            <w:pPr>
              <w:jc w:val="center"/>
              <w:rPr>
                <w:bCs/>
                <w:szCs w:val="20"/>
                <w:lang w:eastAsia="pt-BR"/>
              </w:rPr>
            </w:pPr>
            <w:r w:rsidRPr="000A0891">
              <w:rPr>
                <w:bCs/>
                <w:szCs w:val="20"/>
                <w:lang w:eastAsia="pt-BR"/>
              </w:rPr>
              <w:t>6</w:t>
            </w:r>
            <w:r w:rsidR="00797B58" w:rsidRPr="000A0891">
              <w:rPr>
                <w:bCs/>
                <w:szCs w:val="20"/>
                <w:lang w:eastAsia="pt-BR"/>
              </w:rPr>
              <w:t>,65%</w:t>
            </w:r>
          </w:p>
        </w:tc>
        <w:tc>
          <w:tcPr>
            <w:tcW w:w="1360" w:type="dxa"/>
            <w:tcBorders>
              <w:top w:val="nil"/>
              <w:left w:val="nil"/>
              <w:bottom w:val="nil"/>
              <w:right w:val="single" w:sz="4" w:space="0" w:color="auto"/>
            </w:tcBorders>
            <w:shd w:val="clear" w:color="auto" w:fill="auto"/>
            <w:noWrap/>
            <w:vAlign w:val="center"/>
            <w:hideMark/>
          </w:tcPr>
          <w:p w14:paraId="4C69CAE8" w14:textId="77777777" w:rsidR="00797B58" w:rsidRPr="000A0891" w:rsidRDefault="00797B58" w:rsidP="00614A18">
            <w:pPr>
              <w:jc w:val="center"/>
              <w:rPr>
                <w:bCs/>
                <w:szCs w:val="20"/>
                <w:lang w:eastAsia="pt-BR"/>
              </w:rPr>
            </w:pPr>
          </w:p>
        </w:tc>
      </w:tr>
      <w:tr w:rsidR="00797B58" w:rsidRPr="00990FD6" w14:paraId="1CA58174"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BD2A6C5" w14:textId="77777777" w:rsidR="00797B58" w:rsidRPr="00990FD6" w:rsidRDefault="00797B58" w:rsidP="00614A18">
            <w:pPr>
              <w:jc w:val="center"/>
              <w:rPr>
                <w:szCs w:val="20"/>
                <w:lang w:eastAsia="pt-BR"/>
              </w:rPr>
            </w:pPr>
            <w:r w:rsidRPr="00990FD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3B54A889" w14:textId="77777777" w:rsidR="00797B58" w:rsidRPr="00990FD6" w:rsidRDefault="00797B58" w:rsidP="00614A18">
            <w:pPr>
              <w:rPr>
                <w:szCs w:val="20"/>
                <w:lang w:eastAsia="pt-BR"/>
              </w:rPr>
            </w:pPr>
            <w:r w:rsidRPr="00990FD6">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14:paraId="39D268DC" w14:textId="20789A0E" w:rsidR="00797B58" w:rsidRPr="000A0891" w:rsidRDefault="005A7170" w:rsidP="00614A18">
            <w:pPr>
              <w:jc w:val="center"/>
              <w:rPr>
                <w:szCs w:val="20"/>
                <w:lang w:eastAsia="pt-BR"/>
              </w:rPr>
            </w:pPr>
            <w:r w:rsidRPr="000A0891">
              <w:rPr>
                <w:szCs w:val="20"/>
                <w:lang w:eastAsia="pt-BR"/>
              </w:rPr>
              <w:t>3</w:t>
            </w:r>
            <w:r w:rsidR="00797B58" w:rsidRPr="000A0891">
              <w:rPr>
                <w:szCs w:val="20"/>
                <w:lang w:eastAsia="pt-BR"/>
              </w:rPr>
              <w:t>,00%</w:t>
            </w:r>
          </w:p>
        </w:tc>
        <w:tc>
          <w:tcPr>
            <w:tcW w:w="1360" w:type="dxa"/>
            <w:tcBorders>
              <w:top w:val="nil"/>
              <w:left w:val="nil"/>
              <w:bottom w:val="nil"/>
              <w:right w:val="single" w:sz="4" w:space="0" w:color="auto"/>
            </w:tcBorders>
            <w:shd w:val="clear" w:color="auto" w:fill="auto"/>
            <w:noWrap/>
            <w:vAlign w:val="center"/>
            <w:hideMark/>
          </w:tcPr>
          <w:p w14:paraId="580D98A3" w14:textId="77777777" w:rsidR="00797B58" w:rsidRPr="000A0891" w:rsidRDefault="00797B58" w:rsidP="00614A18">
            <w:pPr>
              <w:jc w:val="center"/>
              <w:rPr>
                <w:szCs w:val="20"/>
                <w:lang w:eastAsia="pt-BR"/>
              </w:rPr>
            </w:pPr>
          </w:p>
        </w:tc>
      </w:tr>
      <w:tr w:rsidR="00797B58" w:rsidRPr="00990FD6" w14:paraId="622D3A0B"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464099F" w14:textId="77777777" w:rsidR="00797B58" w:rsidRPr="00990FD6" w:rsidRDefault="00797B58" w:rsidP="00614A18">
            <w:pPr>
              <w:jc w:val="center"/>
              <w:rPr>
                <w:szCs w:val="20"/>
                <w:lang w:eastAsia="pt-BR"/>
              </w:rPr>
            </w:pPr>
            <w:r w:rsidRPr="00990FD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5CD1E15E" w14:textId="77777777" w:rsidR="00797B58" w:rsidRPr="00990FD6" w:rsidRDefault="00797B58" w:rsidP="00614A18">
            <w:pPr>
              <w:rPr>
                <w:szCs w:val="20"/>
                <w:lang w:eastAsia="pt-BR"/>
              </w:rPr>
            </w:pPr>
            <w:r w:rsidRPr="00990FD6">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14:paraId="7ABFAD5C" w14:textId="77777777" w:rsidR="00797B58" w:rsidRPr="000A0891" w:rsidRDefault="00797B58" w:rsidP="00614A18">
            <w:pPr>
              <w:jc w:val="center"/>
              <w:rPr>
                <w:szCs w:val="20"/>
                <w:lang w:eastAsia="pt-BR"/>
              </w:rPr>
            </w:pPr>
            <w:r w:rsidRPr="000A0891">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14:paraId="266A96F0" w14:textId="77777777" w:rsidR="00797B58" w:rsidRPr="000A0891" w:rsidRDefault="00797B58" w:rsidP="00614A18">
            <w:pPr>
              <w:jc w:val="center"/>
              <w:rPr>
                <w:szCs w:val="20"/>
                <w:lang w:eastAsia="pt-BR"/>
              </w:rPr>
            </w:pPr>
          </w:p>
        </w:tc>
      </w:tr>
      <w:tr w:rsidR="00797B58" w:rsidRPr="00990FD6" w14:paraId="43867E93"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C18B56C" w14:textId="77777777" w:rsidR="00797B58" w:rsidRPr="00990FD6" w:rsidRDefault="00797B58" w:rsidP="00614A18">
            <w:pPr>
              <w:jc w:val="center"/>
              <w:rPr>
                <w:szCs w:val="20"/>
                <w:lang w:eastAsia="pt-BR"/>
              </w:rPr>
            </w:pPr>
            <w:r w:rsidRPr="00990FD6">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5AF4F2FC" w14:textId="77777777" w:rsidR="00797B58" w:rsidRPr="00990FD6" w:rsidRDefault="00797B58" w:rsidP="00614A18">
            <w:pPr>
              <w:rPr>
                <w:szCs w:val="20"/>
                <w:lang w:eastAsia="pt-BR"/>
              </w:rPr>
            </w:pPr>
            <w:r w:rsidRPr="00990FD6">
              <w:rPr>
                <w:szCs w:val="20"/>
                <w:lang w:eastAsia="pt-BR"/>
              </w:rPr>
              <w:t>Cofins</w:t>
            </w:r>
          </w:p>
        </w:tc>
        <w:tc>
          <w:tcPr>
            <w:tcW w:w="2095" w:type="dxa"/>
            <w:tcBorders>
              <w:top w:val="nil"/>
              <w:left w:val="nil"/>
              <w:bottom w:val="nil"/>
              <w:right w:val="single" w:sz="4" w:space="0" w:color="auto"/>
            </w:tcBorders>
            <w:shd w:val="clear" w:color="auto" w:fill="auto"/>
            <w:noWrap/>
            <w:vAlign w:val="center"/>
            <w:hideMark/>
          </w:tcPr>
          <w:p w14:paraId="021A860B" w14:textId="77777777" w:rsidR="00797B58" w:rsidRPr="000A0891" w:rsidRDefault="00797B58" w:rsidP="00614A18">
            <w:pPr>
              <w:jc w:val="center"/>
              <w:rPr>
                <w:szCs w:val="20"/>
                <w:lang w:eastAsia="pt-BR"/>
              </w:rPr>
            </w:pPr>
            <w:r w:rsidRPr="000A0891">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14:paraId="4E94F4F7" w14:textId="77777777" w:rsidR="00797B58" w:rsidRPr="000A0891" w:rsidRDefault="00797B58" w:rsidP="00614A18">
            <w:pPr>
              <w:jc w:val="center"/>
              <w:rPr>
                <w:szCs w:val="20"/>
                <w:lang w:eastAsia="pt-BR"/>
              </w:rPr>
            </w:pPr>
          </w:p>
        </w:tc>
      </w:tr>
      <w:tr w:rsidR="00797B58" w:rsidRPr="00990FD6" w14:paraId="6E2FD310"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9B2ABE4"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678FF2D"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1AE247C7" w14:textId="77777777" w:rsidR="00797B58" w:rsidRPr="000A089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75E85C74" w14:textId="77777777" w:rsidR="00797B58" w:rsidRPr="000A0891" w:rsidRDefault="00797B58" w:rsidP="00614A18">
            <w:pPr>
              <w:jc w:val="center"/>
              <w:rPr>
                <w:szCs w:val="20"/>
                <w:lang w:eastAsia="pt-BR"/>
              </w:rPr>
            </w:pPr>
          </w:p>
        </w:tc>
      </w:tr>
      <w:tr w:rsidR="00797B58" w:rsidRPr="00990FD6" w14:paraId="74B4D242"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BC0EFA5"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3B656E5"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353073BF" w14:textId="77777777" w:rsidR="00797B58" w:rsidRPr="000A089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1ED5373D" w14:textId="77777777" w:rsidR="00797B58" w:rsidRPr="000A0891" w:rsidRDefault="00797B58" w:rsidP="00614A18">
            <w:pPr>
              <w:jc w:val="center"/>
              <w:rPr>
                <w:szCs w:val="20"/>
                <w:lang w:eastAsia="pt-BR"/>
              </w:rPr>
            </w:pPr>
          </w:p>
        </w:tc>
      </w:tr>
      <w:tr w:rsidR="00797B58" w:rsidRPr="00990FD6" w14:paraId="5A89AB94" w14:textId="77777777" w:rsidTr="00614A18">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14:paraId="57F32988" w14:textId="77777777" w:rsidR="00797B58" w:rsidRPr="00990FD6" w:rsidRDefault="00797B58" w:rsidP="00614A18">
            <w:pPr>
              <w:jc w:val="center"/>
              <w:rPr>
                <w:bCs/>
                <w:szCs w:val="20"/>
                <w:lang w:eastAsia="pt-BR"/>
              </w:rPr>
            </w:pPr>
            <w:r w:rsidRPr="00990FD6">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268D347A" w14:textId="77777777" w:rsidR="00797B58" w:rsidRPr="00990FD6" w:rsidRDefault="00797B58" w:rsidP="00614A18">
            <w:pPr>
              <w:jc w:val="left"/>
              <w:rPr>
                <w:bCs/>
                <w:szCs w:val="20"/>
                <w:lang w:eastAsia="pt-BR"/>
              </w:rPr>
            </w:pPr>
            <w:r w:rsidRPr="00990FD6">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1222FFA5" w14:textId="77777777" w:rsidR="00797B58" w:rsidRPr="000A089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3B60FD1" w14:textId="37CCF249" w:rsidR="00797B58" w:rsidRPr="000A0891" w:rsidRDefault="00797B58" w:rsidP="00614A18">
            <w:pPr>
              <w:jc w:val="center"/>
              <w:rPr>
                <w:bCs/>
                <w:szCs w:val="20"/>
                <w:lang w:eastAsia="pt-BR"/>
              </w:rPr>
            </w:pPr>
            <w:r w:rsidRPr="000A0891">
              <w:rPr>
                <w:bCs/>
                <w:szCs w:val="20"/>
                <w:lang w:eastAsia="pt-BR"/>
              </w:rPr>
              <w:t>2,0</w:t>
            </w:r>
            <w:r w:rsidR="005A7170" w:rsidRPr="000A0891">
              <w:rPr>
                <w:bCs/>
                <w:szCs w:val="20"/>
                <w:lang w:eastAsia="pt-BR"/>
              </w:rPr>
              <w:t>7</w:t>
            </w:r>
            <w:r w:rsidRPr="000A0891">
              <w:rPr>
                <w:bCs/>
                <w:szCs w:val="20"/>
                <w:lang w:eastAsia="pt-BR"/>
              </w:rPr>
              <w:t>%</w:t>
            </w:r>
          </w:p>
        </w:tc>
      </w:tr>
      <w:tr w:rsidR="00797B58" w:rsidRPr="00990FD6" w14:paraId="48E57154"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E8820C2" w14:textId="77777777" w:rsidR="00797B58" w:rsidRPr="00990FD6" w:rsidRDefault="00797B58" w:rsidP="00614A18">
            <w:pPr>
              <w:jc w:val="center"/>
              <w:rPr>
                <w:szCs w:val="20"/>
                <w:lang w:eastAsia="pt-BR"/>
              </w:rPr>
            </w:pPr>
            <w:r w:rsidRPr="00990FD6">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14:paraId="775DA411" w14:textId="77777777" w:rsidR="00797B58" w:rsidRPr="00990FD6" w:rsidRDefault="00797B58" w:rsidP="00614A18">
            <w:pPr>
              <w:rPr>
                <w:szCs w:val="20"/>
                <w:lang w:eastAsia="pt-BR"/>
              </w:rPr>
            </w:pPr>
            <w:r w:rsidRPr="00990FD6">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14:paraId="5E6C081A" w14:textId="77777777" w:rsidR="00797B58" w:rsidRPr="000A089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717FA4E2" w14:textId="2A3EDE1F" w:rsidR="00797B58" w:rsidRPr="000A0891" w:rsidRDefault="00797B58" w:rsidP="00614A18">
            <w:pPr>
              <w:jc w:val="center"/>
              <w:rPr>
                <w:szCs w:val="20"/>
                <w:lang w:eastAsia="pt-BR"/>
              </w:rPr>
            </w:pPr>
            <w:r w:rsidRPr="000A0891">
              <w:rPr>
                <w:szCs w:val="20"/>
                <w:lang w:eastAsia="pt-BR"/>
              </w:rPr>
              <w:t>1,</w:t>
            </w:r>
            <w:r w:rsidR="005A7170" w:rsidRPr="000A0891">
              <w:rPr>
                <w:szCs w:val="20"/>
                <w:lang w:eastAsia="pt-BR"/>
              </w:rPr>
              <w:t>27</w:t>
            </w:r>
            <w:r w:rsidRPr="000A0891">
              <w:rPr>
                <w:szCs w:val="20"/>
                <w:lang w:eastAsia="pt-BR"/>
              </w:rPr>
              <w:t>%</w:t>
            </w:r>
          </w:p>
        </w:tc>
      </w:tr>
      <w:tr w:rsidR="00797B58" w:rsidRPr="00990FD6" w14:paraId="38CC582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5398DD7" w14:textId="77777777" w:rsidR="00797B58" w:rsidRPr="00990FD6" w:rsidRDefault="00797B58" w:rsidP="00614A18">
            <w:pPr>
              <w:jc w:val="center"/>
              <w:rPr>
                <w:szCs w:val="20"/>
                <w:lang w:eastAsia="pt-BR"/>
              </w:rPr>
            </w:pPr>
            <w:r w:rsidRPr="00990FD6">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14:paraId="2C034148" w14:textId="77777777" w:rsidR="00797B58" w:rsidRPr="00990FD6" w:rsidRDefault="00797B58" w:rsidP="00614A18">
            <w:pPr>
              <w:rPr>
                <w:szCs w:val="20"/>
                <w:lang w:eastAsia="pt-BR"/>
              </w:rPr>
            </w:pPr>
            <w:r w:rsidRPr="00990FD6">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14:paraId="13EC2846" w14:textId="77777777" w:rsidR="00797B58" w:rsidRPr="000A089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5D1B2FC" w14:textId="3E1B440D" w:rsidR="00797B58" w:rsidRPr="000A0891" w:rsidRDefault="00797B58" w:rsidP="00614A18">
            <w:pPr>
              <w:jc w:val="center"/>
              <w:rPr>
                <w:szCs w:val="20"/>
                <w:lang w:eastAsia="pt-BR"/>
              </w:rPr>
            </w:pPr>
            <w:r w:rsidRPr="000A0891">
              <w:rPr>
                <w:szCs w:val="20"/>
                <w:lang w:eastAsia="pt-BR"/>
              </w:rPr>
              <w:t>0,</w:t>
            </w:r>
            <w:r w:rsidR="005A7170" w:rsidRPr="000A0891">
              <w:rPr>
                <w:szCs w:val="20"/>
                <w:lang w:eastAsia="pt-BR"/>
              </w:rPr>
              <w:t>4</w:t>
            </w:r>
            <w:r w:rsidRPr="000A0891">
              <w:rPr>
                <w:szCs w:val="20"/>
                <w:lang w:eastAsia="pt-BR"/>
              </w:rPr>
              <w:t>0%</w:t>
            </w:r>
          </w:p>
        </w:tc>
      </w:tr>
      <w:tr w:rsidR="00797B58" w:rsidRPr="00990FD6" w14:paraId="78AB4AB2"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25F55AC" w14:textId="77777777" w:rsidR="00797B58" w:rsidRPr="00990FD6" w:rsidRDefault="00797B58" w:rsidP="00614A18">
            <w:pPr>
              <w:jc w:val="center"/>
              <w:rPr>
                <w:szCs w:val="20"/>
                <w:lang w:eastAsia="pt-BR"/>
              </w:rPr>
            </w:pPr>
            <w:r w:rsidRPr="00990FD6">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14:paraId="6E66581C" w14:textId="77777777" w:rsidR="00797B58" w:rsidRPr="00990FD6" w:rsidRDefault="00797B58" w:rsidP="00614A18">
            <w:pPr>
              <w:rPr>
                <w:szCs w:val="20"/>
                <w:lang w:eastAsia="pt-BR"/>
              </w:rPr>
            </w:pPr>
            <w:r w:rsidRPr="00990FD6">
              <w:rPr>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14:paraId="674F25F4" w14:textId="77777777" w:rsidR="00797B58" w:rsidRPr="000A089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26FDE2D" w14:textId="4380994F" w:rsidR="00797B58" w:rsidRPr="000A0891" w:rsidRDefault="00797B58" w:rsidP="00614A18">
            <w:pPr>
              <w:jc w:val="center"/>
              <w:rPr>
                <w:szCs w:val="20"/>
                <w:lang w:eastAsia="pt-BR"/>
              </w:rPr>
            </w:pPr>
            <w:r w:rsidRPr="000A0891">
              <w:rPr>
                <w:szCs w:val="20"/>
                <w:lang w:eastAsia="pt-BR"/>
              </w:rPr>
              <w:t>0,</w:t>
            </w:r>
            <w:r w:rsidR="005A7170" w:rsidRPr="000A0891">
              <w:rPr>
                <w:szCs w:val="20"/>
                <w:lang w:eastAsia="pt-BR"/>
              </w:rPr>
              <w:t>4</w:t>
            </w:r>
            <w:r w:rsidRPr="000A0891">
              <w:rPr>
                <w:szCs w:val="20"/>
                <w:lang w:eastAsia="pt-BR"/>
              </w:rPr>
              <w:t>0%</w:t>
            </w:r>
          </w:p>
        </w:tc>
      </w:tr>
      <w:tr w:rsidR="00797B58" w:rsidRPr="00990FD6" w14:paraId="0831BD0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E5D9383"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46F0E460"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22762446" w14:textId="77777777" w:rsidR="00797B58" w:rsidRPr="000A089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295A4C66" w14:textId="77777777" w:rsidR="00797B58" w:rsidRPr="000A0891" w:rsidRDefault="00797B58" w:rsidP="00614A18">
            <w:pPr>
              <w:jc w:val="center"/>
              <w:rPr>
                <w:szCs w:val="20"/>
                <w:lang w:eastAsia="pt-BR"/>
              </w:rPr>
            </w:pPr>
          </w:p>
        </w:tc>
      </w:tr>
      <w:tr w:rsidR="00797B58" w:rsidRPr="00990FD6" w14:paraId="4E435259"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72D4C18"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FCD2869"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C940902" w14:textId="77777777" w:rsidR="00797B58" w:rsidRPr="000A089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62A426D" w14:textId="77777777" w:rsidR="00797B58" w:rsidRPr="000A0891" w:rsidRDefault="00797B58" w:rsidP="00614A18">
            <w:pPr>
              <w:jc w:val="center"/>
              <w:rPr>
                <w:szCs w:val="20"/>
                <w:lang w:eastAsia="pt-BR"/>
              </w:rPr>
            </w:pPr>
          </w:p>
        </w:tc>
      </w:tr>
      <w:tr w:rsidR="00797B58" w:rsidRPr="00990FD6" w14:paraId="2ED31BFB"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7BAF8D3" w14:textId="77777777" w:rsidR="00797B58" w:rsidRPr="00990FD6" w:rsidRDefault="00797B58" w:rsidP="00614A18">
            <w:pPr>
              <w:jc w:val="center"/>
              <w:rPr>
                <w:bCs/>
                <w:szCs w:val="20"/>
                <w:lang w:eastAsia="pt-BR"/>
              </w:rPr>
            </w:pPr>
            <w:r w:rsidRPr="00990FD6">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2AE87DFC" w14:textId="77777777" w:rsidR="00797B58" w:rsidRPr="00990FD6" w:rsidRDefault="00797B58" w:rsidP="00614A18">
            <w:pPr>
              <w:rPr>
                <w:bCs/>
                <w:szCs w:val="20"/>
                <w:lang w:eastAsia="pt-BR"/>
              </w:rPr>
            </w:pPr>
            <w:r w:rsidRPr="00990FD6">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34360364" w14:textId="77777777" w:rsidR="00797B58" w:rsidRPr="000A089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172CDAD0" w14:textId="4CE76600" w:rsidR="00797B58" w:rsidRPr="000A0891" w:rsidRDefault="005A7170" w:rsidP="00614A18">
            <w:pPr>
              <w:jc w:val="center"/>
              <w:rPr>
                <w:bCs/>
                <w:szCs w:val="20"/>
                <w:lang w:eastAsia="pt-BR"/>
              </w:rPr>
            </w:pPr>
            <w:r w:rsidRPr="000A0891">
              <w:rPr>
                <w:bCs/>
                <w:szCs w:val="20"/>
                <w:lang w:eastAsia="pt-BR"/>
              </w:rPr>
              <w:t>1</w:t>
            </w:r>
            <w:r w:rsidR="00797B58" w:rsidRPr="000A0891">
              <w:rPr>
                <w:bCs/>
                <w:szCs w:val="20"/>
                <w:lang w:eastAsia="pt-BR"/>
              </w:rPr>
              <w:t>,</w:t>
            </w:r>
            <w:r w:rsidRPr="000A0891">
              <w:rPr>
                <w:bCs/>
                <w:szCs w:val="20"/>
                <w:lang w:eastAsia="pt-BR"/>
              </w:rPr>
              <w:t>23</w:t>
            </w:r>
            <w:r w:rsidR="00797B58" w:rsidRPr="000A0891">
              <w:rPr>
                <w:bCs/>
                <w:szCs w:val="20"/>
                <w:lang w:eastAsia="pt-BR"/>
              </w:rPr>
              <w:t>%</w:t>
            </w:r>
          </w:p>
        </w:tc>
      </w:tr>
      <w:tr w:rsidR="00797B58" w:rsidRPr="00990FD6" w14:paraId="0EAAA57F"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3E52B6C"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39BFB3C3"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A601E7A" w14:textId="77777777" w:rsidR="00797B58" w:rsidRPr="000A089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247DF19C" w14:textId="77777777" w:rsidR="00797B58" w:rsidRPr="000A0891" w:rsidRDefault="00797B58" w:rsidP="00614A18">
            <w:pPr>
              <w:jc w:val="center"/>
              <w:rPr>
                <w:szCs w:val="20"/>
                <w:lang w:eastAsia="pt-BR"/>
              </w:rPr>
            </w:pPr>
          </w:p>
        </w:tc>
      </w:tr>
      <w:tr w:rsidR="00797B58" w:rsidRPr="00990FD6" w14:paraId="54AA35C2"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39BB8FA"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8141F5E"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7043D1A" w14:textId="77777777" w:rsidR="00797B58" w:rsidRPr="000A089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08A8F420" w14:textId="77777777" w:rsidR="00797B58" w:rsidRPr="000A0891" w:rsidRDefault="00797B58" w:rsidP="00614A18">
            <w:pPr>
              <w:jc w:val="center"/>
              <w:rPr>
                <w:szCs w:val="20"/>
                <w:lang w:eastAsia="pt-BR"/>
              </w:rPr>
            </w:pPr>
          </w:p>
        </w:tc>
      </w:tr>
      <w:tr w:rsidR="00797B58" w:rsidRPr="00990FD6" w14:paraId="11C89FC8"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0DD2DEB" w14:textId="77777777" w:rsidR="00797B58" w:rsidRPr="00990FD6" w:rsidRDefault="00797B58" w:rsidP="00614A18">
            <w:pPr>
              <w:jc w:val="center"/>
              <w:rPr>
                <w:bCs/>
                <w:szCs w:val="20"/>
                <w:lang w:eastAsia="pt-BR"/>
              </w:rPr>
            </w:pPr>
            <w:r w:rsidRPr="00990FD6">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60374D10" w14:textId="77777777" w:rsidR="00797B58" w:rsidRPr="00990FD6" w:rsidRDefault="00797B58" w:rsidP="00614A18">
            <w:pPr>
              <w:rPr>
                <w:bCs/>
                <w:szCs w:val="20"/>
                <w:lang w:eastAsia="pt-BR"/>
              </w:rPr>
            </w:pPr>
            <w:r w:rsidRPr="00990FD6">
              <w:rPr>
                <w:bCs/>
                <w:szCs w:val="20"/>
                <w:lang w:eastAsia="pt-BR"/>
              </w:rPr>
              <w:t>LUCRO (L)</w:t>
            </w:r>
          </w:p>
        </w:tc>
        <w:tc>
          <w:tcPr>
            <w:tcW w:w="2095" w:type="dxa"/>
            <w:tcBorders>
              <w:top w:val="nil"/>
              <w:left w:val="nil"/>
              <w:bottom w:val="nil"/>
              <w:right w:val="nil"/>
            </w:tcBorders>
            <w:shd w:val="clear" w:color="auto" w:fill="auto"/>
            <w:noWrap/>
            <w:vAlign w:val="center"/>
            <w:hideMark/>
          </w:tcPr>
          <w:p w14:paraId="44943D99" w14:textId="77777777" w:rsidR="00797B58" w:rsidRPr="000A0891" w:rsidRDefault="00797B58" w:rsidP="00614A18">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060BE7CF" w14:textId="277A6A99" w:rsidR="00797B58" w:rsidRPr="000A0891" w:rsidRDefault="005A7170" w:rsidP="00614A18">
            <w:pPr>
              <w:jc w:val="center"/>
              <w:rPr>
                <w:bCs/>
                <w:szCs w:val="20"/>
                <w:lang w:eastAsia="pt-BR"/>
              </w:rPr>
            </w:pPr>
            <w:r w:rsidRPr="000A0891">
              <w:rPr>
                <w:bCs/>
                <w:szCs w:val="20"/>
                <w:lang w:eastAsia="pt-BR"/>
              </w:rPr>
              <w:t>7</w:t>
            </w:r>
            <w:r w:rsidR="00797B58" w:rsidRPr="000A0891">
              <w:rPr>
                <w:bCs/>
                <w:szCs w:val="20"/>
                <w:lang w:eastAsia="pt-BR"/>
              </w:rPr>
              <w:t>,</w:t>
            </w:r>
            <w:r w:rsidRPr="000A0891">
              <w:rPr>
                <w:bCs/>
                <w:szCs w:val="20"/>
                <w:lang w:eastAsia="pt-BR"/>
              </w:rPr>
              <w:t>4</w:t>
            </w:r>
            <w:r w:rsidR="00797B58" w:rsidRPr="000A0891">
              <w:rPr>
                <w:bCs/>
                <w:szCs w:val="20"/>
                <w:lang w:eastAsia="pt-BR"/>
              </w:rPr>
              <w:t>0%</w:t>
            </w:r>
          </w:p>
        </w:tc>
      </w:tr>
      <w:tr w:rsidR="00797B58" w:rsidRPr="00990FD6" w14:paraId="241EF108" w14:textId="77777777" w:rsidTr="00614A18">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58A67C3E" w14:textId="77777777" w:rsidR="00797B58" w:rsidRPr="00990FD6" w:rsidRDefault="00797B58" w:rsidP="00614A18">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05F94665" w14:textId="77777777" w:rsidR="00797B58" w:rsidRPr="00990FD6" w:rsidRDefault="00797B58" w:rsidP="00614A18">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470E4B6F" w14:textId="77777777" w:rsidR="00797B58" w:rsidRPr="000A0891" w:rsidRDefault="00797B58" w:rsidP="00614A18">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14:paraId="0A70CAC0" w14:textId="77777777" w:rsidR="00797B58" w:rsidRPr="000A0891" w:rsidRDefault="00797B58" w:rsidP="00614A18">
            <w:pPr>
              <w:jc w:val="center"/>
              <w:rPr>
                <w:szCs w:val="20"/>
                <w:lang w:eastAsia="pt-BR"/>
              </w:rPr>
            </w:pPr>
          </w:p>
        </w:tc>
      </w:tr>
      <w:tr w:rsidR="00797B58" w:rsidRPr="00990FD6" w14:paraId="4E99FEBD" w14:textId="77777777" w:rsidTr="00614A18">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18C1C" w14:textId="77777777" w:rsidR="00797B58" w:rsidRPr="000A0891" w:rsidRDefault="00797B58" w:rsidP="00614A18">
            <w:pPr>
              <w:jc w:val="center"/>
              <w:rPr>
                <w:bCs/>
                <w:szCs w:val="20"/>
                <w:lang w:eastAsia="pt-BR"/>
              </w:rPr>
            </w:pPr>
            <w:r w:rsidRPr="000A0891">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8DD9A" w14:textId="68E2A165" w:rsidR="00797B58" w:rsidRPr="000A0891" w:rsidRDefault="00797B58" w:rsidP="00614A18">
            <w:pPr>
              <w:jc w:val="center"/>
              <w:rPr>
                <w:bCs/>
                <w:szCs w:val="20"/>
                <w:lang w:eastAsia="pt-BR"/>
              </w:rPr>
            </w:pPr>
            <w:r w:rsidRPr="000A0891">
              <w:rPr>
                <w:bCs/>
                <w:szCs w:val="20"/>
                <w:lang w:eastAsia="pt-BR"/>
              </w:rPr>
              <w:t>2</w:t>
            </w:r>
            <w:r w:rsidR="005A7170" w:rsidRPr="000A0891">
              <w:rPr>
                <w:bCs/>
                <w:szCs w:val="20"/>
                <w:lang w:eastAsia="pt-BR"/>
              </w:rPr>
              <w:t>3</w:t>
            </w:r>
            <w:r w:rsidRPr="000A0891">
              <w:rPr>
                <w:bCs/>
                <w:szCs w:val="20"/>
                <w:lang w:eastAsia="pt-BR"/>
              </w:rPr>
              <w:t>,</w:t>
            </w:r>
            <w:r w:rsidR="005A7170" w:rsidRPr="000A0891">
              <w:rPr>
                <w:bCs/>
                <w:szCs w:val="20"/>
                <w:lang w:eastAsia="pt-BR"/>
              </w:rPr>
              <w:t>54</w:t>
            </w:r>
          </w:p>
        </w:tc>
      </w:tr>
    </w:tbl>
    <w:p w14:paraId="04CE6F6E" w14:textId="77777777" w:rsidR="00797B58" w:rsidRPr="00990FD6" w:rsidRDefault="00797B58" w:rsidP="00797B58">
      <w:pPr>
        <w:rPr>
          <w:szCs w:val="20"/>
        </w:rPr>
      </w:pPr>
    </w:p>
    <w:p w14:paraId="7E958F79" w14:textId="77777777" w:rsidR="00797B58" w:rsidRPr="00990FD6" w:rsidRDefault="00797B58" w:rsidP="00797B58">
      <w:pPr>
        <w:ind w:left="284"/>
        <w:rPr>
          <w:szCs w:val="20"/>
        </w:rPr>
      </w:pPr>
      <w:r w:rsidRPr="00990FD6">
        <w:rPr>
          <w:szCs w:val="20"/>
        </w:rPr>
        <w:t>Acórdão</w:t>
      </w:r>
      <w:r w:rsidR="00FB0252" w:rsidRPr="00990FD6">
        <w:rPr>
          <w:szCs w:val="20"/>
        </w:rPr>
        <w:t xml:space="preserve"> TCU</w:t>
      </w:r>
      <w:r w:rsidRPr="00990FD6">
        <w:rPr>
          <w:szCs w:val="20"/>
        </w:rPr>
        <w:t xml:space="preserve"> nº 2369/2011</w:t>
      </w:r>
      <w:r w:rsidR="00FB0252" w:rsidRPr="00990FD6">
        <w:rPr>
          <w:szCs w:val="20"/>
        </w:rPr>
        <w:t xml:space="preserve"> e nº 2622/13</w:t>
      </w:r>
    </w:p>
    <w:p w14:paraId="4AADFDDB" w14:textId="77777777" w:rsidR="00797B58" w:rsidRPr="00990FD6" w:rsidRDefault="00797B58" w:rsidP="00797B58">
      <w:pPr>
        <w:ind w:left="284"/>
        <w:rPr>
          <w:szCs w:val="20"/>
        </w:rPr>
      </w:pPr>
      <w:r w:rsidRPr="00990FD6">
        <w:rPr>
          <w:szCs w:val="20"/>
        </w:rPr>
        <w:t>BDI (%) = (((1+(AC+R+S+G))x(1+DF)x(1+L)/(1-I))-1)*100</w:t>
      </w:r>
    </w:p>
    <w:p w14:paraId="1D2ECB12" w14:textId="59567C27" w:rsidR="00797B58" w:rsidRPr="00990FD6" w:rsidRDefault="00797B58" w:rsidP="00797B58">
      <w:pPr>
        <w:ind w:left="284"/>
        <w:rPr>
          <w:szCs w:val="20"/>
        </w:rPr>
      </w:pPr>
    </w:p>
    <w:p w14:paraId="27313E58" w14:textId="77777777" w:rsidR="00797B58" w:rsidRPr="00990FD6" w:rsidRDefault="00797B58" w:rsidP="00797B58">
      <w:pPr>
        <w:rPr>
          <w:szCs w:val="20"/>
        </w:rPr>
      </w:pPr>
    </w:p>
    <w:p w14:paraId="2731706A" w14:textId="77777777" w:rsidR="00797B58" w:rsidRPr="00990FD6" w:rsidRDefault="00797B58" w:rsidP="00797B58">
      <w:pPr>
        <w:rPr>
          <w:szCs w:val="20"/>
        </w:rPr>
      </w:pPr>
      <w:r w:rsidRPr="00990FD6">
        <w:rPr>
          <w:szCs w:val="20"/>
        </w:rPr>
        <w:br w:type="page"/>
      </w:r>
    </w:p>
    <w:p w14:paraId="28739766" w14:textId="65E5C38D" w:rsidR="00797B58" w:rsidRPr="00990FD6" w:rsidRDefault="00797B58" w:rsidP="00FD3D2D">
      <w:pPr>
        <w:pStyle w:val="Legenda"/>
        <w:rPr>
          <w:szCs w:val="20"/>
        </w:rPr>
      </w:pPr>
      <w:bookmarkStart w:id="76" w:name="_Toc352230698"/>
    </w:p>
    <w:p w14:paraId="7583F4E6" w14:textId="412EACED" w:rsidR="00797B58" w:rsidRPr="00990FD6" w:rsidRDefault="00123C9F" w:rsidP="00123C9F">
      <w:pPr>
        <w:pStyle w:val="Legenda"/>
        <w:rPr>
          <w:szCs w:val="20"/>
        </w:rPr>
      </w:pPr>
      <w:bookmarkStart w:id="77" w:name="_Ref450205759"/>
      <w:bookmarkStart w:id="78" w:name="_Ref450206152"/>
      <w:r w:rsidRPr="00990FD6">
        <w:rPr>
          <w:szCs w:val="20"/>
        </w:rPr>
        <w:t xml:space="preserve">Anexo </w:t>
      </w:r>
      <w:r w:rsidR="003D0AA0">
        <w:rPr>
          <w:szCs w:val="20"/>
        </w:rPr>
        <w:fldChar w:fldCharType="begin"/>
      </w:r>
      <w:r w:rsidR="003D0AA0">
        <w:rPr>
          <w:szCs w:val="20"/>
        </w:rPr>
        <w:instrText xml:space="preserve"> SEQ Anexo \* ROMAN </w:instrText>
      </w:r>
      <w:r w:rsidR="003D0AA0">
        <w:rPr>
          <w:szCs w:val="20"/>
        </w:rPr>
        <w:fldChar w:fldCharType="separate"/>
      </w:r>
      <w:r w:rsidR="008579EF">
        <w:rPr>
          <w:szCs w:val="20"/>
        </w:rPr>
        <w:t>V</w:t>
      </w:r>
      <w:r w:rsidR="003D0AA0">
        <w:rPr>
          <w:szCs w:val="20"/>
        </w:rPr>
        <w:fldChar w:fldCharType="end"/>
      </w:r>
      <w:bookmarkEnd w:id="77"/>
      <w:r w:rsidR="00D41CBA" w:rsidRPr="00990FD6">
        <w:rPr>
          <w:szCs w:val="20"/>
        </w:rPr>
        <w:t>: Desenhos e memoriais</w:t>
      </w:r>
      <w:bookmarkEnd w:id="78"/>
    </w:p>
    <w:p w14:paraId="62571B61" w14:textId="77777777" w:rsidR="00797B58" w:rsidRPr="00990FD6" w:rsidRDefault="00797B58" w:rsidP="00797B58">
      <w:pPr>
        <w:rPr>
          <w:szCs w:val="20"/>
        </w:rPr>
      </w:pPr>
    </w:p>
    <w:p w14:paraId="42C253F2" w14:textId="77777777" w:rsidR="00797B58" w:rsidRPr="00990FD6" w:rsidRDefault="00797B58" w:rsidP="00797B58">
      <w:pPr>
        <w:rPr>
          <w:szCs w:val="20"/>
        </w:rPr>
      </w:pPr>
    </w:p>
    <w:p w14:paraId="341B407C" w14:textId="77777777" w:rsidR="00797B58" w:rsidRPr="00990FD6" w:rsidRDefault="00797B58" w:rsidP="00797B58">
      <w:pPr>
        <w:rPr>
          <w:szCs w:val="20"/>
        </w:rPr>
      </w:pPr>
    </w:p>
    <w:p w14:paraId="14859929" w14:textId="77777777" w:rsidR="00797B58" w:rsidRPr="00990FD6" w:rsidRDefault="00797B58" w:rsidP="00797B58">
      <w:pPr>
        <w:rPr>
          <w:szCs w:val="20"/>
        </w:rPr>
      </w:pPr>
    </w:p>
    <w:p w14:paraId="645171A4" w14:textId="77777777" w:rsidR="00797B58" w:rsidRPr="00990FD6" w:rsidRDefault="00797B58" w:rsidP="00797B58">
      <w:pPr>
        <w:rPr>
          <w:szCs w:val="20"/>
        </w:rPr>
      </w:pPr>
    </w:p>
    <w:p w14:paraId="23817FD0" w14:textId="77777777" w:rsidR="00797B58" w:rsidRPr="00990FD6" w:rsidRDefault="00797B58" w:rsidP="00797B58">
      <w:pPr>
        <w:rPr>
          <w:szCs w:val="20"/>
        </w:rPr>
      </w:pPr>
    </w:p>
    <w:p w14:paraId="3A11233B" w14:textId="77777777" w:rsidR="00797B58" w:rsidRPr="00990FD6" w:rsidRDefault="00797B58" w:rsidP="00797B58">
      <w:pPr>
        <w:rPr>
          <w:szCs w:val="20"/>
        </w:rPr>
      </w:pPr>
    </w:p>
    <w:p w14:paraId="3E817204" w14:textId="77777777" w:rsidR="00797B58" w:rsidRPr="00990FD6" w:rsidRDefault="00797B58" w:rsidP="00797B58">
      <w:pPr>
        <w:rPr>
          <w:szCs w:val="20"/>
        </w:rPr>
      </w:pPr>
    </w:p>
    <w:p w14:paraId="06FFC64B" w14:textId="77777777" w:rsidR="00797B58" w:rsidRPr="00990FD6" w:rsidRDefault="00797B58" w:rsidP="00797B58">
      <w:pPr>
        <w:rPr>
          <w:szCs w:val="20"/>
        </w:rPr>
      </w:pPr>
    </w:p>
    <w:p w14:paraId="1D66DFA0" w14:textId="77777777" w:rsidR="00797B58" w:rsidRPr="00990FD6" w:rsidRDefault="00797B58" w:rsidP="00797B58">
      <w:pPr>
        <w:rPr>
          <w:szCs w:val="20"/>
        </w:rPr>
      </w:pPr>
    </w:p>
    <w:p w14:paraId="0E9DAF55" w14:textId="77777777" w:rsidR="00797B58" w:rsidRPr="00990FD6" w:rsidRDefault="00797B58" w:rsidP="00797B58">
      <w:pPr>
        <w:rPr>
          <w:szCs w:val="20"/>
        </w:rPr>
      </w:pPr>
    </w:p>
    <w:p w14:paraId="525BF7D1" w14:textId="77777777" w:rsidR="00797B58" w:rsidRPr="00990FD6" w:rsidRDefault="00797B58" w:rsidP="00797B58">
      <w:pPr>
        <w:rPr>
          <w:szCs w:val="20"/>
        </w:rPr>
      </w:pPr>
    </w:p>
    <w:p w14:paraId="2D3EDFA6" w14:textId="77777777" w:rsidR="00797B58" w:rsidRPr="00990FD6" w:rsidRDefault="00797B58" w:rsidP="00797B58">
      <w:pPr>
        <w:rPr>
          <w:szCs w:val="20"/>
        </w:rPr>
      </w:pPr>
    </w:p>
    <w:bookmarkEnd w:id="76"/>
    <w:p w14:paraId="6016AB29" w14:textId="77777777" w:rsidR="00797B58" w:rsidRPr="00990FD6" w:rsidRDefault="00797B58" w:rsidP="00797B58">
      <w:pPr>
        <w:jc w:val="center"/>
        <w:rPr>
          <w:b/>
          <w:szCs w:val="20"/>
        </w:rPr>
      </w:pPr>
      <w:r w:rsidRPr="00990FD6">
        <w:rPr>
          <w:b/>
          <w:szCs w:val="20"/>
        </w:rPr>
        <w:t>DESENHOS E MEMORIAIS – NORMAS/ESPECIFICAÇÕES TÉCNICAS</w:t>
      </w:r>
    </w:p>
    <w:p w14:paraId="60B12526" w14:textId="77777777" w:rsidR="00797B58" w:rsidRPr="00990FD6" w:rsidRDefault="00797B58" w:rsidP="00797B58">
      <w:pPr>
        <w:rPr>
          <w:szCs w:val="20"/>
        </w:rPr>
      </w:pPr>
    </w:p>
    <w:p w14:paraId="06EB1A2B" w14:textId="77777777" w:rsidR="00797B58" w:rsidRPr="00990FD6" w:rsidRDefault="00797B58" w:rsidP="00797B58">
      <w:pPr>
        <w:rPr>
          <w:szCs w:val="20"/>
        </w:rPr>
      </w:pPr>
    </w:p>
    <w:p w14:paraId="0457A4AA" w14:textId="77777777" w:rsidR="00797B58" w:rsidRPr="00990FD6" w:rsidRDefault="00797B58" w:rsidP="00797B58">
      <w:pPr>
        <w:jc w:val="center"/>
        <w:rPr>
          <w:b/>
          <w:szCs w:val="20"/>
        </w:rPr>
      </w:pPr>
      <w:r w:rsidRPr="00990FD6">
        <w:rPr>
          <w:b/>
          <w:szCs w:val="20"/>
        </w:rPr>
        <w:t>(GRAVADO EM ARQUIVO SEPARADO)</w:t>
      </w:r>
    </w:p>
    <w:p w14:paraId="3154B459" w14:textId="256CC0E7" w:rsidR="00797B58" w:rsidRPr="00990FD6" w:rsidRDefault="00797B58" w:rsidP="003D0AA0">
      <w:pPr>
        <w:pStyle w:val="Legenda"/>
        <w:rPr>
          <w:szCs w:val="20"/>
        </w:rPr>
      </w:pPr>
      <w:r w:rsidRPr="00990FD6">
        <w:rPr>
          <w:szCs w:val="20"/>
        </w:rPr>
        <w:br w:type="page"/>
      </w:r>
      <w:bookmarkStart w:id="79" w:name="_Ref450206111"/>
      <w:bookmarkStart w:id="80" w:name="_Ref78987734"/>
      <w:bookmarkStart w:id="81" w:name="_Ref450206154"/>
      <w:r w:rsidR="00123C9F" w:rsidRPr="00990FD6">
        <w:rPr>
          <w:szCs w:val="20"/>
        </w:rPr>
        <w:lastRenderedPageBreak/>
        <w:t xml:space="preserve">Anexo </w:t>
      </w:r>
      <w:bookmarkEnd w:id="79"/>
      <w:r w:rsidR="003D0AA0">
        <w:rPr>
          <w:szCs w:val="20"/>
        </w:rPr>
        <w:fldChar w:fldCharType="begin"/>
      </w:r>
      <w:r w:rsidR="003D0AA0">
        <w:rPr>
          <w:szCs w:val="20"/>
        </w:rPr>
        <w:instrText xml:space="preserve"> SEQ Anexo \* ROMAN </w:instrText>
      </w:r>
      <w:r w:rsidR="003D0AA0">
        <w:rPr>
          <w:szCs w:val="20"/>
        </w:rPr>
        <w:fldChar w:fldCharType="separate"/>
      </w:r>
      <w:r w:rsidR="008579EF">
        <w:rPr>
          <w:szCs w:val="20"/>
        </w:rPr>
        <w:t>VI</w:t>
      </w:r>
      <w:r w:rsidR="003D0AA0">
        <w:rPr>
          <w:szCs w:val="20"/>
        </w:rPr>
        <w:fldChar w:fldCharType="end"/>
      </w:r>
      <w:bookmarkEnd w:id="80"/>
      <w:r w:rsidR="00D41CBA" w:rsidRPr="00990FD6">
        <w:rPr>
          <w:szCs w:val="20"/>
        </w:rPr>
        <w:t>: Manual de Uso da Marca do Governo</w:t>
      </w:r>
      <w:bookmarkEnd w:id="81"/>
    </w:p>
    <w:p w14:paraId="199782B7" w14:textId="77777777" w:rsidR="00797B58" w:rsidRPr="00990FD6" w:rsidRDefault="00797B58" w:rsidP="00797B58">
      <w:pPr>
        <w:rPr>
          <w:szCs w:val="20"/>
        </w:rPr>
      </w:pPr>
    </w:p>
    <w:p w14:paraId="647E6BCA" w14:textId="77777777" w:rsidR="00797B58" w:rsidRPr="00990FD6" w:rsidRDefault="00797B58" w:rsidP="00797B58">
      <w:pPr>
        <w:rPr>
          <w:szCs w:val="20"/>
        </w:rPr>
      </w:pPr>
    </w:p>
    <w:p w14:paraId="60F9FEE5" w14:textId="77777777" w:rsidR="00797B58" w:rsidRPr="00990FD6" w:rsidRDefault="00797B58" w:rsidP="00797B58">
      <w:pPr>
        <w:rPr>
          <w:szCs w:val="20"/>
        </w:rPr>
      </w:pPr>
    </w:p>
    <w:p w14:paraId="71B48136" w14:textId="77777777" w:rsidR="00797B58" w:rsidRPr="00990FD6" w:rsidRDefault="00797B58" w:rsidP="00797B58">
      <w:pPr>
        <w:rPr>
          <w:szCs w:val="20"/>
        </w:rPr>
      </w:pPr>
    </w:p>
    <w:p w14:paraId="34CDF5A5" w14:textId="77777777" w:rsidR="00797B58" w:rsidRPr="00990FD6" w:rsidRDefault="00797B58" w:rsidP="00797B58">
      <w:pPr>
        <w:rPr>
          <w:szCs w:val="20"/>
        </w:rPr>
      </w:pPr>
    </w:p>
    <w:p w14:paraId="5C558CB0" w14:textId="77777777" w:rsidR="00797B58" w:rsidRPr="00990FD6" w:rsidRDefault="00797B58" w:rsidP="00797B58">
      <w:pPr>
        <w:rPr>
          <w:szCs w:val="20"/>
        </w:rPr>
      </w:pPr>
    </w:p>
    <w:p w14:paraId="59031C4B" w14:textId="77777777" w:rsidR="00797B58" w:rsidRPr="00990FD6" w:rsidRDefault="00797B58" w:rsidP="00797B58">
      <w:pPr>
        <w:rPr>
          <w:szCs w:val="20"/>
        </w:rPr>
      </w:pPr>
    </w:p>
    <w:p w14:paraId="676159B6" w14:textId="77777777" w:rsidR="00797B58" w:rsidRPr="00990FD6" w:rsidRDefault="00797B58" w:rsidP="00797B58">
      <w:pPr>
        <w:rPr>
          <w:szCs w:val="20"/>
        </w:rPr>
      </w:pPr>
    </w:p>
    <w:p w14:paraId="1CBB8D9C" w14:textId="77777777" w:rsidR="00797B58" w:rsidRPr="00990FD6" w:rsidRDefault="00797B58" w:rsidP="00797B58">
      <w:pPr>
        <w:rPr>
          <w:szCs w:val="20"/>
        </w:rPr>
      </w:pPr>
    </w:p>
    <w:p w14:paraId="62346220" w14:textId="77777777" w:rsidR="00797B58" w:rsidRPr="00990FD6" w:rsidRDefault="00797B58" w:rsidP="00797B58">
      <w:pPr>
        <w:rPr>
          <w:szCs w:val="20"/>
        </w:rPr>
      </w:pPr>
    </w:p>
    <w:p w14:paraId="0EA55845" w14:textId="77777777" w:rsidR="00797B58" w:rsidRPr="00990FD6" w:rsidRDefault="00797B58" w:rsidP="00797B58">
      <w:pPr>
        <w:rPr>
          <w:szCs w:val="20"/>
        </w:rPr>
      </w:pPr>
    </w:p>
    <w:p w14:paraId="7837FF18" w14:textId="77777777" w:rsidR="00797B58" w:rsidRPr="00990FD6" w:rsidRDefault="00797B58" w:rsidP="00797B58">
      <w:pPr>
        <w:rPr>
          <w:szCs w:val="20"/>
        </w:rPr>
      </w:pPr>
    </w:p>
    <w:p w14:paraId="1742261F" w14:textId="77777777" w:rsidR="00797B58" w:rsidRPr="00990FD6" w:rsidRDefault="00797B58" w:rsidP="00797B58">
      <w:pPr>
        <w:rPr>
          <w:szCs w:val="20"/>
        </w:rPr>
      </w:pPr>
    </w:p>
    <w:p w14:paraId="5FBD240A" w14:textId="77777777" w:rsidR="00797B58" w:rsidRPr="00990FD6" w:rsidRDefault="00797B58" w:rsidP="00797B58">
      <w:pPr>
        <w:jc w:val="center"/>
        <w:rPr>
          <w:b/>
          <w:szCs w:val="20"/>
        </w:rPr>
      </w:pPr>
      <w:r w:rsidRPr="00990FD6">
        <w:rPr>
          <w:b/>
          <w:szCs w:val="20"/>
        </w:rPr>
        <w:t>Manual de Uso da Marca do Governo Federal</w:t>
      </w:r>
    </w:p>
    <w:p w14:paraId="761C76FC" w14:textId="77777777" w:rsidR="00797B58" w:rsidRPr="00990FD6" w:rsidRDefault="00797B58" w:rsidP="00797B58">
      <w:pPr>
        <w:jc w:val="center"/>
        <w:rPr>
          <w:b/>
          <w:szCs w:val="20"/>
        </w:rPr>
      </w:pPr>
      <w:r w:rsidRPr="00990FD6">
        <w:rPr>
          <w:b/>
          <w:szCs w:val="20"/>
        </w:rPr>
        <w:t xml:space="preserve">Obras (Modelo de Placas </w:t>
      </w:r>
      <w:r w:rsidR="00CF5060" w:rsidRPr="00990FD6">
        <w:rPr>
          <w:b/>
          <w:szCs w:val="20"/>
        </w:rPr>
        <w:t>Codevasf</w:t>
      </w:r>
      <w:r w:rsidRPr="00990FD6">
        <w:rPr>
          <w:b/>
          <w:szCs w:val="20"/>
        </w:rPr>
        <w:t>)</w:t>
      </w:r>
    </w:p>
    <w:p w14:paraId="3D0D9C34" w14:textId="77777777" w:rsidR="00797B58" w:rsidRPr="00990FD6" w:rsidRDefault="00797B58" w:rsidP="00797B58">
      <w:pPr>
        <w:rPr>
          <w:szCs w:val="20"/>
        </w:rPr>
      </w:pPr>
    </w:p>
    <w:p w14:paraId="4E2E5E11" w14:textId="77777777" w:rsidR="00797B58" w:rsidRPr="00990FD6" w:rsidRDefault="00797B58" w:rsidP="00797B58">
      <w:pPr>
        <w:rPr>
          <w:szCs w:val="20"/>
        </w:rPr>
      </w:pPr>
    </w:p>
    <w:p w14:paraId="63DB9095" w14:textId="77777777" w:rsidR="00797B58" w:rsidRPr="00990FD6" w:rsidRDefault="00797B58" w:rsidP="00797B58">
      <w:pPr>
        <w:jc w:val="center"/>
        <w:rPr>
          <w:b/>
          <w:szCs w:val="20"/>
        </w:rPr>
      </w:pPr>
      <w:r w:rsidRPr="00990FD6">
        <w:rPr>
          <w:b/>
          <w:szCs w:val="20"/>
        </w:rPr>
        <w:t>(GRAVADO EM ARQUIVO SEPARADO)</w:t>
      </w:r>
    </w:p>
    <w:p w14:paraId="79469F3C" w14:textId="05CBF9BA" w:rsidR="00DE44AF" w:rsidRPr="00990FD6" w:rsidRDefault="00DE44AF" w:rsidP="005A006B">
      <w:pPr>
        <w:pStyle w:val="Legenda"/>
        <w:rPr>
          <w:szCs w:val="20"/>
        </w:rPr>
      </w:pPr>
    </w:p>
    <w:p w14:paraId="299E7829" w14:textId="77777777" w:rsidR="00881AEE" w:rsidRDefault="00881AEE" w:rsidP="00881AEE">
      <w:pPr>
        <w:spacing w:before="240" w:after="240"/>
        <w:rPr>
          <w:color w:val="00000A"/>
          <w:szCs w:val="20"/>
        </w:rPr>
      </w:pPr>
    </w:p>
    <w:p w14:paraId="3F748474" w14:textId="77777777" w:rsidR="00881AEE" w:rsidRDefault="00881AEE" w:rsidP="00881AEE">
      <w:pPr>
        <w:spacing w:before="240" w:after="240"/>
        <w:jc w:val="center"/>
        <w:rPr>
          <w:b/>
          <w:color w:val="00000A"/>
          <w:szCs w:val="20"/>
        </w:rPr>
        <w:sectPr w:rsidR="00881AEE">
          <w:headerReference w:type="default" r:id="rId9"/>
          <w:footerReference w:type="default" r:id="rId10"/>
          <w:headerReference w:type="first" r:id="rId11"/>
          <w:pgSz w:w="11906" w:h="16838"/>
          <w:pgMar w:top="1760" w:right="902" w:bottom="1418" w:left="1418" w:header="1704" w:footer="720" w:gutter="0"/>
          <w:pgBorders w:offsetFrom="page">
            <w:top w:val="single" w:sz="4" w:space="26" w:color="000000"/>
            <w:left w:val="single" w:sz="4" w:space="24" w:color="000000"/>
            <w:bottom w:val="single" w:sz="4" w:space="31" w:color="000000"/>
            <w:right w:val="single" w:sz="4" w:space="24" w:color="000000"/>
          </w:pgBorders>
          <w:cols w:space="720"/>
          <w:titlePg/>
          <w:docGrid w:linePitch="272"/>
        </w:sectPr>
      </w:pPr>
    </w:p>
    <w:p w14:paraId="740A1B85" w14:textId="2ABF055F" w:rsidR="00881AEE" w:rsidRPr="00826E91" w:rsidRDefault="00881AEE" w:rsidP="00881AEE">
      <w:pPr>
        <w:spacing w:before="240" w:after="240"/>
        <w:jc w:val="center"/>
        <w:rPr>
          <w:b/>
          <w:color w:val="00000A"/>
          <w:szCs w:val="20"/>
        </w:rPr>
      </w:pPr>
      <w:r>
        <w:rPr>
          <w:b/>
          <w:color w:val="00000A"/>
          <w:szCs w:val="20"/>
        </w:rPr>
        <w:lastRenderedPageBreak/>
        <w:t xml:space="preserve">ANEXO </w:t>
      </w:r>
      <w:r w:rsidR="00B6086C">
        <w:rPr>
          <w:b/>
          <w:color w:val="00000A"/>
          <w:szCs w:val="20"/>
        </w:rPr>
        <w:t>VII</w:t>
      </w:r>
    </w:p>
    <w:p w14:paraId="42CEC529" w14:textId="77777777" w:rsidR="00881AEE" w:rsidRDefault="00881AEE" w:rsidP="00881AEE">
      <w:pPr>
        <w:spacing w:before="240" w:after="240"/>
        <w:jc w:val="center"/>
        <w:rPr>
          <w:b/>
          <w:color w:val="00000A"/>
          <w:szCs w:val="20"/>
        </w:rPr>
      </w:pPr>
      <w:r w:rsidRPr="00826E91">
        <w:rPr>
          <w:b/>
          <w:color w:val="00000A"/>
          <w:szCs w:val="20"/>
        </w:rPr>
        <w:t>MATRIZ DE RISCO</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3402"/>
        <w:gridCol w:w="3275"/>
        <w:gridCol w:w="1243"/>
        <w:gridCol w:w="1861"/>
        <w:gridCol w:w="4022"/>
      </w:tblGrid>
      <w:tr w:rsidR="00B6086C" w:rsidRPr="00CD1649" w14:paraId="2C243583" w14:textId="77777777" w:rsidTr="00B6086C">
        <w:trPr>
          <w:jc w:val="center"/>
        </w:trPr>
        <w:tc>
          <w:tcPr>
            <w:tcW w:w="934" w:type="dxa"/>
            <w:shd w:val="clear" w:color="auto" w:fill="auto"/>
          </w:tcPr>
          <w:p w14:paraId="668A2BF7" w14:textId="77777777" w:rsidR="00B6086C" w:rsidRPr="00CD1649" w:rsidRDefault="00B6086C" w:rsidP="008579EF">
            <w:pPr>
              <w:jc w:val="center"/>
              <w:rPr>
                <w:rFonts w:ascii="Times New Roman" w:eastAsia="Times New Roman" w:hAnsi="Times New Roman" w:cs="Times New Roman"/>
                <w:b/>
                <w:sz w:val="24"/>
                <w:lang w:eastAsia="ar-SA"/>
              </w:rPr>
            </w:pPr>
            <w:r w:rsidRPr="00CD1649">
              <w:rPr>
                <w:rFonts w:ascii="Times New Roman" w:eastAsia="Times New Roman" w:hAnsi="Times New Roman" w:cs="Times New Roman"/>
                <w:b/>
                <w:sz w:val="24"/>
                <w:lang w:eastAsia="ar-SA"/>
              </w:rPr>
              <w:t>Risco</w:t>
            </w:r>
          </w:p>
        </w:tc>
        <w:tc>
          <w:tcPr>
            <w:tcW w:w="3402" w:type="dxa"/>
            <w:shd w:val="clear" w:color="auto" w:fill="auto"/>
          </w:tcPr>
          <w:p w14:paraId="5DC581D0" w14:textId="77777777" w:rsidR="00B6086C" w:rsidRPr="00CD1649" w:rsidRDefault="00B6086C" w:rsidP="008579EF">
            <w:pPr>
              <w:jc w:val="center"/>
              <w:rPr>
                <w:rFonts w:ascii="Times New Roman" w:eastAsia="Times New Roman" w:hAnsi="Times New Roman" w:cs="Times New Roman"/>
                <w:b/>
                <w:sz w:val="24"/>
                <w:lang w:eastAsia="ar-SA"/>
              </w:rPr>
            </w:pPr>
            <w:r w:rsidRPr="00CD1649">
              <w:rPr>
                <w:rFonts w:ascii="Times New Roman" w:eastAsia="Times New Roman" w:hAnsi="Times New Roman" w:cs="Times New Roman"/>
                <w:b/>
                <w:sz w:val="24"/>
                <w:lang w:eastAsia="ar-SA"/>
              </w:rPr>
              <w:t>Definição</w:t>
            </w:r>
          </w:p>
        </w:tc>
        <w:tc>
          <w:tcPr>
            <w:tcW w:w="3275" w:type="dxa"/>
            <w:shd w:val="clear" w:color="auto" w:fill="auto"/>
          </w:tcPr>
          <w:p w14:paraId="7D11F5A8" w14:textId="3525CA3B" w:rsidR="00B6086C" w:rsidRPr="00CD1649" w:rsidRDefault="00B6086C" w:rsidP="008579EF">
            <w:pPr>
              <w:jc w:val="center"/>
              <w:rPr>
                <w:rFonts w:ascii="Times New Roman" w:eastAsia="Times New Roman" w:hAnsi="Times New Roman" w:cs="Times New Roman"/>
                <w:b/>
                <w:sz w:val="24"/>
                <w:lang w:eastAsia="ar-SA"/>
              </w:rPr>
            </w:pPr>
            <w:r w:rsidRPr="00CD1649">
              <w:rPr>
                <w:rFonts w:ascii="Times New Roman" w:eastAsia="Times New Roman" w:hAnsi="Times New Roman" w:cs="Times New Roman"/>
                <w:b/>
                <w:sz w:val="24"/>
                <w:lang w:eastAsia="ar-SA"/>
              </w:rPr>
              <w:t>Alocação</w:t>
            </w:r>
          </w:p>
        </w:tc>
        <w:tc>
          <w:tcPr>
            <w:tcW w:w="1243" w:type="dxa"/>
            <w:shd w:val="clear" w:color="auto" w:fill="auto"/>
          </w:tcPr>
          <w:p w14:paraId="350A19DB" w14:textId="29CCD39E" w:rsidR="00B6086C" w:rsidRPr="00CD1649" w:rsidRDefault="00B6086C" w:rsidP="008579EF">
            <w:pPr>
              <w:jc w:val="left"/>
              <w:rPr>
                <w:rFonts w:ascii="Times New Roman" w:eastAsia="Times New Roman" w:hAnsi="Times New Roman" w:cs="Times New Roman"/>
                <w:b/>
                <w:sz w:val="24"/>
                <w:lang w:eastAsia="ar-SA"/>
              </w:rPr>
            </w:pPr>
            <w:r w:rsidRPr="00CD1649">
              <w:rPr>
                <w:rFonts w:ascii="Times New Roman" w:eastAsia="Times New Roman" w:hAnsi="Times New Roman" w:cs="Times New Roman"/>
                <w:b/>
                <w:sz w:val="24"/>
                <w:lang w:eastAsia="ar-SA"/>
              </w:rPr>
              <w:t>Impacto</w:t>
            </w:r>
          </w:p>
        </w:tc>
        <w:tc>
          <w:tcPr>
            <w:tcW w:w="1861" w:type="dxa"/>
            <w:shd w:val="clear" w:color="auto" w:fill="auto"/>
          </w:tcPr>
          <w:p w14:paraId="5F8EA8B8" w14:textId="31DF1C1B" w:rsidR="00B6086C" w:rsidRPr="00CD1649" w:rsidRDefault="00B6086C" w:rsidP="008579EF">
            <w:pPr>
              <w:jc w:val="center"/>
              <w:rPr>
                <w:rFonts w:ascii="Times New Roman" w:eastAsia="Times New Roman" w:hAnsi="Times New Roman" w:cs="Times New Roman"/>
                <w:b/>
                <w:sz w:val="24"/>
                <w:lang w:eastAsia="ar-SA"/>
              </w:rPr>
            </w:pPr>
            <w:r w:rsidRPr="00CD1649">
              <w:rPr>
                <w:rFonts w:ascii="Times New Roman" w:eastAsia="Times New Roman" w:hAnsi="Times New Roman" w:cs="Times New Roman"/>
                <w:b/>
                <w:sz w:val="24"/>
                <w:lang w:eastAsia="ar-SA"/>
              </w:rPr>
              <w:t xml:space="preserve">Probabilidade </w:t>
            </w:r>
          </w:p>
        </w:tc>
        <w:tc>
          <w:tcPr>
            <w:tcW w:w="4022" w:type="dxa"/>
            <w:shd w:val="clear" w:color="auto" w:fill="auto"/>
          </w:tcPr>
          <w:p w14:paraId="7EEB8397" w14:textId="77777777" w:rsidR="00B6086C" w:rsidRPr="00CD1649" w:rsidRDefault="00B6086C" w:rsidP="008579EF">
            <w:pPr>
              <w:jc w:val="center"/>
              <w:rPr>
                <w:rFonts w:ascii="Times New Roman" w:eastAsia="Times New Roman" w:hAnsi="Times New Roman" w:cs="Times New Roman"/>
                <w:b/>
                <w:sz w:val="24"/>
                <w:lang w:eastAsia="ar-SA"/>
              </w:rPr>
            </w:pPr>
            <w:r w:rsidRPr="00CD1649">
              <w:rPr>
                <w:rFonts w:ascii="Times New Roman" w:eastAsia="Times New Roman" w:hAnsi="Times New Roman" w:cs="Times New Roman"/>
                <w:b/>
                <w:sz w:val="24"/>
                <w:lang w:eastAsia="ar-SA"/>
              </w:rPr>
              <w:t>Medidas, procedimentos ou mecanismos para minimizar o risco</w:t>
            </w:r>
          </w:p>
        </w:tc>
      </w:tr>
      <w:tr w:rsidR="00B6086C" w:rsidRPr="00CD1649" w14:paraId="17B53068" w14:textId="77777777" w:rsidTr="00B6086C">
        <w:trPr>
          <w:jc w:val="center"/>
        </w:trPr>
        <w:tc>
          <w:tcPr>
            <w:tcW w:w="934" w:type="dxa"/>
            <w:shd w:val="clear" w:color="auto" w:fill="auto"/>
          </w:tcPr>
          <w:p w14:paraId="0425AD99" w14:textId="77777777" w:rsidR="00B6086C" w:rsidRPr="00CD1649" w:rsidRDefault="00B6086C" w:rsidP="008579EF">
            <w:pPr>
              <w:jc w:val="left"/>
              <w:rPr>
                <w:rFonts w:ascii="Times New Roman" w:eastAsia="Times New Roman" w:hAnsi="Times New Roman" w:cs="Times New Roman"/>
                <w:sz w:val="24"/>
                <w:lang w:eastAsia="ar-SA"/>
              </w:rPr>
            </w:pPr>
            <w:r w:rsidRPr="00CD1649">
              <w:rPr>
                <w:rFonts w:ascii="Times New Roman" w:eastAsia="Times New Roman" w:hAnsi="Times New Roman" w:cs="Times New Roman"/>
                <w:sz w:val="24"/>
                <w:lang w:eastAsia="ar-SA"/>
              </w:rPr>
              <w:t>1</w:t>
            </w:r>
            <w:r>
              <w:rPr>
                <w:rFonts w:ascii="Times New Roman" w:eastAsia="Times New Roman" w:hAnsi="Times New Roman" w:cs="Times New Roman"/>
                <w:sz w:val="24"/>
                <w:lang w:eastAsia="ar-SA"/>
              </w:rPr>
              <w:t xml:space="preserve"> </w:t>
            </w:r>
          </w:p>
        </w:tc>
        <w:tc>
          <w:tcPr>
            <w:tcW w:w="3402" w:type="dxa"/>
            <w:shd w:val="clear" w:color="auto" w:fill="auto"/>
          </w:tcPr>
          <w:p w14:paraId="3481733E" w14:textId="77777777" w:rsidR="00B6086C" w:rsidRPr="00CD1649"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Acréscimo na mobilização ou desmobilização</w:t>
            </w:r>
          </w:p>
        </w:tc>
        <w:tc>
          <w:tcPr>
            <w:tcW w:w="3275" w:type="dxa"/>
            <w:shd w:val="clear" w:color="auto" w:fill="auto"/>
          </w:tcPr>
          <w:p w14:paraId="652ECEE3" w14:textId="77777777" w:rsidR="00B6086C" w:rsidRPr="00CD1649" w:rsidRDefault="00B6086C" w:rsidP="008579EF">
            <w:pPr>
              <w:jc w:val="center"/>
              <w:rPr>
                <w:rFonts w:ascii="Times New Roman" w:eastAsia="Times New Roman" w:hAnsi="Times New Roman" w:cs="Times New Roman"/>
                <w:sz w:val="24"/>
                <w:lang w:eastAsia="ar-SA"/>
              </w:rPr>
            </w:pPr>
            <w:r w:rsidRPr="00D51DC6">
              <w:rPr>
                <w:rFonts w:ascii="Times New Roman" w:eastAsia="Times New Roman" w:hAnsi="Times New Roman" w:cs="Times New Roman"/>
                <w:sz w:val="24"/>
                <w:lang w:eastAsia="ar-SA"/>
              </w:rPr>
              <w:t>CONTRATADA</w:t>
            </w:r>
          </w:p>
        </w:tc>
        <w:tc>
          <w:tcPr>
            <w:tcW w:w="1243" w:type="dxa"/>
            <w:shd w:val="clear" w:color="auto" w:fill="auto"/>
          </w:tcPr>
          <w:p w14:paraId="4FC3D19A" w14:textId="77777777" w:rsidR="00B6086C" w:rsidRPr="00CD1649" w:rsidRDefault="00B6086C" w:rsidP="008579EF">
            <w:pPr>
              <w:jc w:val="center"/>
              <w:rPr>
                <w:rFonts w:ascii="Times New Roman" w:eastAsia="Times New Roman" w:hAnsi="Times New Roman" w:cs="Times New Roman"/>
                <w:sz w:val="24"/>
                <w:lang w:eastAsia="ar-SA"/>
              </w:rPr>
            </w:pPr>
            <w:r w:rsidRPr="00D51DC6">
              <w:rPr>
                <w:rFonts w:ascii="Times New Roman" w:eastAsia="Times New Roman" w:hAnsi="Times New Roman" w:cs="Times New Roman"/>
                <w:sz w:val="24"/>
                <w:lang w:eastAsia="ar-SA"/>
              </w:rPr>
              <w:t>MÉDIO</w:t>
            </w:r>
          </w:p>
        </w:tc>
        <w:tc>
          <w:tcPr>
            <w:tcW w:w="1861" w:type="dxa"/>
            <w:shd w:val="clear" w:color="auto" w:fill="auto"/>
          </w:tcPr>
          <w:p w14:paraId="264CD371" w14:textId="77777777" w:rsidR="00B6086C" w:rsidRPr="00CD1649" w:rsidRDefault="00B6086C" w:rsidP="008579EF">
            <w:pPr>
              <w:jc w:val="center"/>
              <w:rPr>
                <w:rFonts w:ascii="Times New Roman" w:eastAsia="Times New Roman" w:hAnsi="Times New Roman" w:cs="Times New Roman"/>
                <w:sz w:val="24"/>
                <w:lang w:eastAsia="ar-SA"/>
              </w:rPr>
            </w:pPr>
            <w:r w:rsidRPr="00D51DC6">
              <w:rPr>
                <w:rFonts w:ascii="Times New Roman" w:eastAsia="Times New Roman" w:hAnsi="Times New Roman" w:cs="Times New Roman"/>
                <w:sz w:val="24"/>
                <w:lang w:eastAsia="ar-SA"/>
              </w:rPr>
              <w:t>PROVÁVEL</w:t>
            </w:r>
          </w:p>
        </w:tc>
        <w:tc>
          <w:tcPr>
            <w:tcW w:w="4022" w:type="dxa"/>
            <w:shd w:val="clear" w:color="auto" w:fill="auto"/>
          </w:tcPr>
          <w:p w14:paraId="6C586F5D" w14:textId="77777777" w:rsidR="00B6086C" w:rsidRPr="00CD1649"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Analisar criteriosamente os custos de mobilização e desmobilização</w:t>
            </w:r>
            <w:r w:rsidRPr="00D51DC6">
              <w:rPr>
                <w:rFonts w:ascii="Times New Roman" w:eastAsia="Times New Roman" w:hAnsi="Times New Roman" w:cs="Times New Roman"/>
                <w:sz w:val="24"/>
                <w:lang w:eastAsia="ar-SA"/>
              </w:rPr>
              <w:t>. Item não passível de termo aditivo.</w:t>
            </w:r>
          </w:p>
        </w:tc>
      </w:tr>
      <w:tr w:rsidR="00B6086C" w:rsidRPr="00CD1649" w14:paraId="02DFFA63" w14:textId="77777777" w:rsidTr="00B6086C">
        <w:trPr>
          <w:jc w:val="center"/>
        </w:trPr>
        <w:tc>
          <w:tcPr>
            <w:tcW w:w="934" w:type="dxa"/>
            <w:shd w:val="clear" w:color="auto" w:fill="auto"/>
          </w:tcPr>
          <w:p w14:paraId="1D0ED5BB" w14:textId="77777777" w:rsidR="00B6086C" w:rsidRPr="00CD1649" w:rsidRDefault="00B6086C" w:rsidP="008579EF">
            <w:pPr>
              <w:jc w:val="left"/>
              <w:rPr>
                <w:rFonts w:ascii="Times New Roman" w:eastAsia="Times New Roman" w:hAnsi="Times New Roman" w:cs="Times New Roman"/>
                <w:sz w:val="24"/>
                <w:lang w:eastAsia="ar-SA"/>
              </w:rPr>
            </w:pPr>
            <w:r w:rsidRPr="00CD1649">
              <w:rPr>
                <w:rFonts w:ascii="Times New Roman" w:eastAsia="Times New Roman" w:hAnsi="Times New Roman" w:cs="Times New Roman"/>
                <w:sz w:val="24"/>
                <w:lang w:eastAsia="ar-SA"/>
              </w:rPr>
              <w:t>2</w:t>
            </w:r>
          </w:p>
        </w:tc>
        <w:tc>
          <w:tcPr>
            <w:tcW w:w="3402" w:type="dxa"/>
            <w:shd w:val="clear" w:color="auto" w:fill="auto"/>
          </w:tcPr>
          <w:p w14:paraId="5D2A3981" w14:textId="77777777" w:rsidR="00B6086C" w:rsidRPr="00CD1649"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 xml:space="preserve">Aumento da </w:t>
            </w:r>
            <w:r w:rsidRPr="00D51DC6">
              <w:rPr>
                <w:rFonts w:ascii="Times New Roman" w:eastAsia="Times New Roman" w:hAnsi="Times New Roman" w:cs="Times New Roman"/>
                <w:sz w:val="24"/>
                <w:lang w:eastAsia="ar-SA"/>
              </w:rPr>
              <w:t xml:space="preserve">Administração da obra </w:t>
            </w:r>
          </w:p>
        </w:tc>
        <w:tc>
          <w:tcPr>
            <w:tcW w:w="3275" w:type="dxa"/>
            <w:shd w:val="clear" w:color="auto" w:fill="auto"/>
          </w:tcPr>
          <w:p w14:paraId="37ECEA26" w14:textId="77777777" w:rsidR="00B6086C" w:rsidRPr="00CD1649" w:rsidRDefault="00B6086C" w:rsidP="008579EF">
            <w:pPr>
              <w:jc w:val="center"/>
              <w:rPr>
                <w:rFonts w:ascii="Times New Roman" w:eastAsia="Times New Roman" w:hAnsi="Times New Roman" w:cs="Times New Roman"/>
                <w:sz w:val="24"/>
                <w:lang w:eastAsia="ar-SA"/>
              </w:rPr>
            </w:pPr>
            <w:r w:rsidRPr="00D51DC6">
              <w:rPr>
                <w:rFonts w:ascii="Times New Roman" w:eastAsia="Times New Roman" w:hAnsi="Times New Roman" w:cs="Times New Roman"/>
                <w:sz w:val="24"/>
                <w:lang w:eastAsia="ar-SA"/>
              </w:rPr>
              <w:t>CONTRATADA</w:t>
            </w:r>
          </w:p>
        </w:tc>
        <w:tc>
          <w:tcPr>
            <w:tcW w:w="1243" w:type="dxa"/>
            <w:shd w:val="clear" w:color="auto" w:fill="auto"/>
          </w:tcPr>
          <w:p w14:paraId="16DF76F1" w14:textId="77777777" w:rsidR="00B6086C" w:rsidRPr="00CD1649" w:rsidRDefault="00B6086C" w:rsidP="008579EF">
            <w:pPr>
              <w:jc w:val="center"/>
              <w:rPr>
                <w:rFonts w:ascii="Times New Roman" w:eastAsia="Times New Roman" w:hAnsi="Times New Roman" w:cs="Times New Roman"/>
                <w:sz w:val="24"/>
                <w:lang w:eastAsia="ar-SA"/>
              </w:rPr>
            </w:pPr>
            <w:r w:rsidRPr="00D51DC6">
              <w:rPr>
                <w:rFonts w:ascii="Times New Roman" w:eastAsia="Times New Roman" w:hAnsi="Times New Roman" w:cs="Times New Roman"/>
                <w:sz w:val="24"/>
                <w:lang w:eastAsia="ar-SA"/>
              </w:rPr>
              <w:t>MÉDIO</w:t>
            </w:r>
          </w:p>
        </w:tc>
        <w:tc>
          <w:tcPr>
            <w:tcW w:w="1861" w:type="dxa"/>
            <w:shd w:val="clear" w:color="auto" w:fill="auto"/>
          </w:tcPr>
          <w:p w14:paraId="15E2CBCD" w14:textId="77777777" w:rsidR="00B6086C" w:rsidRPr="00CD1649"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OCASIONAL</w:t>
            </w:r>
          </w:p>
        </w:tc>
        <w:tc>
          <w:tcPr>
            <w:tcW w:w="4022" w:type="dxa"/>
            <w:shd w:val="clear" w:color="auto" w:fill="auto"/>
          </w:tcPr>
          <w:p w14:paraId="38B13F8E" w14:textId="77777777" w:rsidR="00B6086C" w:rsidRPr="00CD1649"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 xml:space="preserve">Adequação das frentes de serviços. </w:t>
            </w:r>
            <w:r w:rsidRPr="00D51DC6">
              <w:rPr>
                <w:rFonts w:ascii="Times New Roman" w:eastAsia="Times New Roman" w:hAnsi="Times New Roman" w:cs="Times New Roman"/>
                <w:sz w:val="24"/>
                <w:lang w:eastAsia="ar-SA"/>
              </w:rPr>
              <w:t>Item não passível de termo aditivo.</w:t>
            </w:r>
          </w:p>
        </w:tc>
      </w:tr>
      <w:tr w:rsidR="00B6086C" w:rsidRPr="00CD1649" w14:paraId="0BDBEFF0" w14:textId="77777777" w:rsidTr="00B6086C">
        <w:trPr>
          <w:jc w:val="center"/>
        </w:trPr>
        <w:tc>
          <w:tcPr>
            <w:tcW w:w="934" w:type="dxa"/>
            <w:shd w:val="clear" w:color="auto" w:fill="auto"/>
          </w:tcPr>
          <w:p w14:paraId="65956C99" w14:textId="77777777" w:rsidR="00B6086C"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3</w:t>
            </w:r>
          </w:p>
        </w:tc>
        <w:tc>
          <w:tcPr>
            <w:tcW w:w="3402" w:type="dxa"/>
            <w:shd w:val="clear" w:color="auto" w:fill="auto"/>
          </w:tcPr>
          <w:p w14:paraId="3074121C" w14:textId="77777777" w:rsidR="00B6086C"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Atraso na Licença/dispensa ambiental</w:t>
            </w:r>
          </w:p>
        </w:tc>
        <w:tc>
          <w:tcPr>
            <w:tcW w:w="3275" w:type="dxa"/>
            <w:shd w:val="clear" w:color="auto" w:fill="auto"/>
          </w:tcPr>
          <w:p w14:paraId="6FE7958F" w14:textId="77777777" w:rsidR="00B6086C"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CODEVASF</w:t>
            </w:r>
          </w:p>
        </w:tc>
        <w:tc>
          <w:tcPr>
            <w:tcW w:w="1243" w:type="dxa"/>
            <w:shd w:val="clear" w:color="auto" w:fill="auto"/>
          </w:tcPr>
          <w:p w14:paraId="2261838A" w14:textId="77777777" w:rsidR="00B6086C"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BAIXO</w:t>
            </w:r>
          </w:p>
        </w:tc>
        <w:tc>
          <w:tcPr>
            <w:tcW w:w="1861" w:type="dxa"/>
            <w:shd w:val="clear" w:color="auto" w:fill="auto"/>
          </w:tcPr>
          <w:p w14:paraId="120010E3" w14:textId="77777777" w:rsidR="00B6086C"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REMOTA</w:t>
            </w:r>
          </w:p>
        </w:tc>
        <w:tc>
          <w:tcPr>
            <w:tcW w:w="4022" w:type="dxa"/>
            <w:shd w:val="clear" w:color="auto" w:fill="auto"/>
          </w:tcPr>
          <w:p w14:paraId="2794A072" w14:textId="77777777" w:rsidR="00B6086C"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A ordem de Serviço só poderá ser emitida após regularização ambiental da área.</w:t>
            </w:r>
          </w:p>
        </w:tc>
      </w:tr>
      <w:tr w:rsidR="00B6086C" w:rsidRPr="00CD1649" w14:paraId="359A22E2" w14:textId="77777777" w:rsidTr="00B6086C">
        <w:trPr>
          <w:jc w:val="center"/>
        </w:trPr>
        <w:tc>
          <w:tcPr>
            <w:tcW w:w="934" w:type="dxa"/>
            <w:shd w:val="clear" w:color="auto" w:fill="auto"/>
          </w:tcPr>
          <w:p w14:paraId="0F907859" w14:textId="77777777" w:rsidR="00B6086C" w:rsidRPr="00CD1649"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4</w:t>
            </w:r>
          </w:p>
        </w:tc>
        <w:tc>
          <w:tcPr>
            <w:tcW w:w="3402" w:type="dxa"/>
            <w:shd w:val="clear" w:color="auto" w:fill="auto"/>
          </w:tcPr>
          <w:p w14:paraId="34659D9D" w14:textId="77777777" w:rsidR="00B6086C" w:rsidRPr="00CD1649"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Acidente de trabalho</w:t>
            </w:r>
          </w:p>
        </w:tc>
        <w:tc>
          <w:tcPr>
            <w:tcW w:w="3275" w:type="dxa"/>
            <w:shd w:val="clear" w:color="auto" w:fill="auto"/>
          </w:tcPr>
          <w:p w14:paraId="395C5B1D" w14:textId="77777777" w:rsidR="00B6086C" w:rsidRPr="00CD1649"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CONTRATADA</w:t>
            </w:r>
          </w:p>
        </w:tc>
        <w:tc>
          <w:tcPr>
            <w:tcW w:w="1243" w:type="dxa"/>
            <w:shd w:val="clear" w:color="auto" w:fill="auto"/>
          </w:tcPr>
          <w:p w14:paraId="27204187" w14:textId="77777777" w:rsidR="00B6086C" w:rsidRPr="00CD1649"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BAIXO</w:t>
            </w:r>
          </w:p>
        </w:tc>
        <w:tc>
          <w:tcPr>
            <w:tcW w:w="1861" w:type="dxa"/>
            <w:shd w:val="clear" w:color="auto" w:fill="auto"/>
          </w:tcPr>
          <w:p w14:paraId="1B7E914A" w14:textId="77777777" w:rsidR="00B6086C" w:rsidRPr="00CD1649"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REMOTA</w:t>
            </w:r>
          </w:p>
        </w:tc>
        <w:tc>
          <w:tcPr>
            <w:tcW w:w="4022" w:type="dxa"/>
            <w:shd w:val="clear" w:color="auto" w:fill="auto"/>
          </w:tcPr>
          <w:p w14:paraId="61989507" w14:textId="77777777" w:rsidR="00B6086C" w:rsidRPr="00CD1649"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Treinar a equipe quanto aos cuidados em obras e na direção de veículos. Fornecimento de EPI necessárias aos serviços praticados.</w:t>
            </w:r>
          </w:p>
        </w:tc>
      </w:tr>
      <w:tr w:rsidR="00B6086C" w:rsidRPr="00CD1649" w14:paraId="4652ED39" w14:textId="77777777" w:rsidTr="00B6086C">
        <w:trPr>
          <w:jc w:val="center"/>
        </w:trPr>
        <w:tc>
          <w:tcPr>
            <w:tcW w:w="934" w:type="dxa"/>
            <w:shd w:val="clear" w:color="auto" w:fill="auto"/>
          </w:tcPr>
          <w:p w14:paraId="7538FCCF" w14:textId="77777777" w:rsidR="00B6086C"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5</w:t>
            </w:r>
          </w:p>
        </w:tc>
        <w:tc>
          <w:tcPr>
            <w:tcW w:w="3402" w:type="dxa"/>
            <w:shd w:val="clear" w:color="auto" w:fill="auto"/>
          </w:tcPr>
          <w:p w14:paraId="264780B2" w14:textId="77777777" w:rsidR="00B6086C"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Atraso por indefinição de área</w:t>
            </w:r>
          </w:p>
        </w:tc>
        <w:tc>
          <w:tcPr>
            <w:tcW w:w="3275" w:type="dxa"/>
            <w:shd w:val="clear" w:color="auto" w:fill="auto"/>
          </w:tcPr>
          <w:p w14:paraId="2020EAEF" w14:textId="77777777" w:rsidR="00B6086C"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CODEVASF</w:t>
            </w:r>
          </w:p>
        </w:tc>
        <w:tc>
          <w:tcPr>
            <w:tcW w:w="1243" w:type="dxa"/>
            <w:shd w:val="clear" w:color="auto" w:fill="auto"/>
          </w:tcPr>
          <w:p w14:paraId="29E18421" w14:textId="77777777" w:rsidR="00B6086C"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BAIXO</w:t>
            </w:r>
          </w:p>
        </w:tc>
        <w:tc>
          <w:tcPr>
            <w:tcW w:w="1861" w:type="dxa"/>
            <w:shd w:val="clear" w:color="auto" w:fill="auto"/>
          </w:tcPr>
          <w:p w14:paraId="4B96AD65" w14:textId="77777777" w:rsidR="00B6086C"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IMPROVÁVEL</w:t>
            </w:r>
          </w:p>
        </w:tc>
        <w:tc>
          <w:tcPr>
            <w:tcW w:w="4022" w:type="dxa"/>
            <w:shd w:val="clear" w:color="auto" w:fill="auto"/>
          </w:tcPr>
          <w:p w14:paraId="6E86D980" w14:textId="77777777" w:rsidR="00B6086C"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A área já está definida.</w:t>
            </w:r>
          </w:p>
        </w:tc>
      </w:tr>
      <w:tr w:rsidR="00B6086C" w:rsidRPr="00CD1649" w14:paraId="7CDBD121" w14:textId="77777777" w:rsidTr="00B6086C">
        <w:trPr>
          <w:jc w:val="center"/>
        </w:trPr>
        <w:tc>
          <w:tcPr>
            <w:tcW w:w="934" w:type="dxa"/>
            <w:shd w:val="clear" w:color="auto" w:fill="auto"/>
          </w:tcPr>
          <w:p w14:paraId="766388EF" w14:textId="77777777" w:rsidR="00B6086C"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6</w:t>
            </w:r>
          </w:p>
        </w:tc>
        <w:tc>
          <w:tcPr>
            <w:tcW w:w="3402" w:type="dxa"/>
            <w:shd w:val="clear" w:color="auto" w:fill="auto"/>
          </w:tcPr>
          <w:p w14:paraId="638921DF" w14:textId="77777777" w:rsidR="00B6086C"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Necessidade de ajustes nos quantitativos</w:t>
            </w:r>
          </w:p>
        </w:tc>
        <w:tc>
          <w:tcPr>
            <w:tcW w:w="3275" w:type="dxa"/>
            <w:shd w:val="clear" w:color="auto" w:fill="auto"/>
          </w:tcPr>
          <w:p w14:paraId="1EE55B54" w14:textId="77777777" w:rsidR="00B6086C"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CONTRATADA</w:t>
            </w:r>
          </w:p>
        </w:tc>
        <w:tc>
          <w:tcPr>
            <w:tcW w:w="1243" w:type="dxa"/>
            <w:shd w:val="clear" w:color="auto" w:fill="auto"/>
          </w:tcPr>
          <w:p w14:paraId="5FED6DE5" w14:textId="77777777" w:rsidR="00B6086C"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BAIXO</w:t>
            </w:r>
          </w:p>
        </w:tc>
        <w:tc>
          <w:tcPr>
            <w:tcW w:w="1861" w:type="dxa"/>
            <w:shd w:val="clear" w:color="auto" w:fill="auto"/>
          </w:tcPr>
          <w:p w14:paraId="329DD5DD" w14:textId="77777777" w:rsidR="00B6086C"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IMPROVÁVEL</w:t>
            </w:r>
          </w:p>
        </w:tc>
        <w:tc>
          <w:tcPr>
            <w:tcW w:w="4022" w:type="dxa"/>
            <w:shd w:val="clear" w:color="auto" w:fill="auto"/>
          </w:tcPr>
          <w:p w14:paraId="6C2259CC" w14:textId="77777777" w:rsidR="00B6086C"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A contratada deverá analisar criteriosamente o projeto básico e a planilha. Quaisquer serviços executados além do previsto em planilha será de responsabilidade da contratada.</w:t>
            </w:r>
          </w:p>
        </w:tc>
      </w:tr>
      <w:tr w:rsidR="00B6086C" w:rsidRPr="00CD1649" w14:paraId="65B6E8CA" w14:textId="77777777" w:rsidTr="00B6086C">
        <w:trPr>
          <w:jc w:val="center"/>
        </w:trPr>
        <w:tc>
          <w:tcPr>
            <w:tcW w:w="934" w:type="dxa"/>
            <w:shd w:val="clear" w:color="auto" w:fill="auto"/>
          </w:tcPr>
          <w:p w14:paraId="17F2E018" w14:textId="77777777" w:rsidR="00B6086C"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7</w:t>
            </w:r>
          </w:p>
        </w:tc>
        <w:tc>
          <w:tcPr>
            <w:tcW w:w="3402" w:type="dxa"/>
            <w:shd w:val="clear" w:color="auto" w:fill="auto"/>
          </w:tcPr>
          <w:p w14:paraId="5B8BAAFF" w14:textId="77777777" w:rsidR="00B6086C"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Atraso na entrega de insumos.</w:t>
            </w:r>
          </w:p>
        </w:tc>
        <w:tc>
          <w:tcPr>
            <w:tcW w:w="3275" w:type="dxa"/>
            <w:shd w:val="clear" w:color="auto" w:fill="auto"/>
          </w:tcPr>
          <w:p w14:paraId="182BCDE8" w14:textId="77777777" w:rsidR="00B6086C"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CONTRATADA</w:t>
            </w:r>
          </w:p>
        </w:tc>
        <w:tc>
          <w:tcPr>
            <w:tcW w:w="1243" w:type="dxa"/>
            <w:shd w:val="clear" w:color="auto" w:fill="auto"/>
          </w:tcPr>
          <w:p w14:paraId="63870BE1" w14:textId="77777777" w:rsidR="00B6086C"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BAIXO</w:t>
            </w:r>
          </w:p>
        </w:tc>
        <w:tc>
          <w:tcPr>
            <w:tcW w:w="1861" w:type="dxa"/>
            <w:shd w:val="clear" w:color="auto" w:fill="auto"/>
          </w:tcPr>
          <w:p w14:paraId="4EDFA555" w14:textId="77777777" w:rsidR="00B6086C" w:rsidRDefault="00B6086C" w:rsidP="008579EF">
            <w:pPr>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REMOTA</w:t>
            </w:r>
          </w:p>
        </w:tc>
        <w:tc>
          <w:tcPr>
            <w:tcW w:w="4022" w:type="dxa"/>
            <w:shd w:val="clear" w:color="auto" w:fill="auto"/>
          </w:tcPr>
          <w:p w14:paraId="74D68B9C" w14:textId="77777777" w:rsidR="00B6086C" w:rsidRDefault="00B6086C" w:rsidP="008579EF">
            <w:pPr>
              <w:jc w:val="left"/>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A contratada deverá planejar e adquirir os insumos previamente.</w:t>
            </w:r>
          </w:p>
        </w:tc>
      </w:tr>
    </w:tbl>
    <w:p w14:paraId="2276D299" w14:textId="572D2BDA" w:rsidR="00881AEE" w:rsidRDefault="00881AEE" w:rsidP="00DE44AF">
      <w:pPr>
        <w:rPr>
          <w:szCs w:val="20"/>
        </w:rPr>
      </w:pPr>
    </w:p>
    <w:p w14:paraId="7AF8374A" w14:textId="1F6DFDB5" w:rsidR="00FD2033" w:rsidRDefault="00FD2033" w:rsidP="00DE44AF">
      <w:pPr>
        <w:rPr>
          <w:szCs w:val="20"/>
        </w:rPr>
      </w:pPr>
    </w:p>
    <w:p w14:paraId="59AACAEA" w14:textId="08375BC3" w:rsidR="00FD2033" w:rsidRDefault="00FD2033" w:rsidP="00DE44AF">
      <w:pPr>
        <w:rPr>
          <w:szCs w:val="20"/>
        </w:rPr>
      </w:pPr>
    </w:p>
    <w:p w14:paraId="4EC7F8C4" w14:textId="689F687E" w:rsidR="00FD2033" w:rsidRDefault="00FD2033" w:rsidP="00DE44AF">
      <w:pPr>
        <w:rPr>
          <w:szCs w:val="20"/>
        </w:rPr>
      </w:pPr>
    </w:p>
    <w:p w14:paraId="46789C30" w14:textId="1C0CC54A" w:rsidR="00FD2033" w:rsidRDefault="00FD2033" w:rsidP="00DE44AF">
      <w:pPr>
        <w:rPr>
          <w:szCs w:val="20"/>
        </w:rPr>
      </w:pPr>
    </w:p>
    <w:p w14:paraId="30F97848" w14:textId="6D88382C" w:rsidR="00FD2033" w:rsidRDefault="00FD2033" w:rsidP="00DE44AF">
      <w:pPr>
        <w:rPr>
          <w:szCs w:val="20"/>
        </w:rPr>
      </w:pPr>
    </w:p>
    <w:p w14:paraId="1DDFDDE8" w14:textId="3050D2BE" w:rsidR="00FD2033" w:rsidRDefault="00FD2033" w:rsidP="00DE44AF">
      <w:pPr>
        <w:rPr>
          <w:szCs w:val="20"/>
        </w:rPr>
      </w:pPr>
    </w:p>
    <w:p w14:paraId="27B1851D" w14:textId="604C64F4" w:rsidR="00FD2033" w:rsidRDefault="00FD2033" w:rsidP="00DE44AF">
      <w:pPr>
        <w:rPr>
          <w:szCs w:val="20"/>
        </w:rPr>
      </w:pPr>
    </w:p>
    <w:p w14:paraId="6FD9A3A3" w14:textId="79EA4D3E" w:rsidR="00FD2033" w:rsidRPr="00990FD6" w:rsidRDefault="00FD2033" w:rsidP="00FD2033">
      <w:pPr>
        <w:pStyle w:val="Legenda"/>
        <w:rPr>
          <w:szCs w:val="20"/>
        </w:rPr>
      </w:pPr>
      <w:r w:rsidRPr="00990FD6">
        <w:rPr>
          <w:szCs w:val="20"/>
        </w:rPr>
        <w:t xml:space="preserve">Anexo </w:t>
      </w:r>
      <w:r>
        <w:rPr>
          <w:szCs w:val="20"/>
        </w:rPr>
        <w:fldChar w:fldCharType="begin"/>
      </w:r>
      <w:r>
        <w:rPr>
          <w:szCs w:val="20"/>
        </w:rPr>
        <w:instrText xml:space="preserve"> SEQ Anexo \* ROMAN </w:instrText>
      </w:r>
      <w:r>
        <w:rPr>
          <w:szCs w:val="20"/>
        </w:rPr>
        <w:fldChar w:fldCharType="separate"/>
      </w:r>
      <w:r w:rsidR="008579EF">
        <w:rPr>
          <w:szCs w:val="20"/>
        </w:rPr>
        <w:t>VII</w:t>
      </w:r>
      <w:r>
        <w:rPr>
          <w:szCs w:val="20"/>
        </w:rPr>
        <w:fldChar w:fldCharType="end"/>
      </w:r>
      <w:r w:rsidR="00C63375">
        <w:rPr>
          <w:szCs w:val="20"/>
        </w:rPr>
        <w:t>I</w:t>
      </w:r>
      <w:r w:rsidRPr="00990FD6">
        <w:rPr>
          <w:szCs w:val="20"/>
        </w:rPr>
        <w:t xml:space="preserve">: </w:t>
      </w:r>
      <w:r>
        <w:rPr>
          <w:szCs w:val="20"/>
        </w:rPr>
        <w:t>Planilha de custo da Proposta orçamentária (modelo)</w:t>
      </w:r>
    </w:p>
    <w:p w14:paraId="0B679A3B" w14:textId="77777777" w:rsidR="00FD2033" w:rsidRPr="00990FD6" w:rsidRDefault="00FD2033" w:rsidP="00FD2033">
      <w:pPr>
        <w:rPr>
          <w:szCs w:val="20"/>
        </w:rPr>
      </w:pPr>
    </w:p>
    <w:p w14:paraId="20948035" w14:textId="77777777" w:rsidR="00FD2033" w:rsidRPr="00990FD6" w:rsidRDefault="00FD2033" w:rsidP="00FD2033">
      <w:pPr>
        <w:rPr>
          <w:szCs w:val="20"/>
        </w:rPr>
      </w:pPr>
    </w:p>
    <w:p w14:paraId="7C07429F" w14:textId="77777777" w:rsidR="00FD2033" w:rsidRPr="00990FD6" w:rsidRDefault="00FD2033" w:rsidP="00FD2033">
      <w:pPr>
        <w:rPr>
          <w:szCs w:val="20"/>
        </w:rPr>
      </w:pPr>
    </w:p>
    <w:p w14:paraId="3D93D801" w14:textId="77777777" w:rsidR="00FD2033" w:rsidRPr="00990FD6" w:rsidRDefault="00FD2033" w:rsidP="00FD2033">
      <w:pPr>
        <w:rPr>
          <w:szCs w:val="20"/>
        </w:rPr>
      </w:pPr>
    </w:p>
    <w:p w14:paraId="6BD27D25" w14:textId="77777777" w:rsidR="00FD2033" w:rsidRPr="00990FD6" w:rsidRDefault="00FD2033" w:rsidP="00FD2033">
      <w:pPr>
        <w:rPr>
          <w:szCs w:val="20"/>
        </w:rPr>
      </w:pPr>
    </w:p>
    <w:p w14:paraId="0517EC08" w14:textId="77777777" w:rsidR="00FD2033" w:rsidRPr="00990FD6" w:rsidRDefault="00FD2033" w:rsidP="00FD2033">
      <w:pPr>
        <w:rPr>
          <w:szCs w:val="20"/>
        </w:rPr>
      </w:pPr>
    </w:p>
    <w:p w14:paraId="01C69E7D" w14:textId="77777777" w:rsidR="00FD2033" w:rsidRPr="00990FD6" w:rsidRDefault="00FD2033" w:rsidP="00FD2033">
      <w:pPr>
        <w:rPr>
          <w:szCs w:val="20"/>
        </w:rPr>
      </w:pPr>
    </w:p>
    <w:p w14:paraId="3BBAE200" w14:textId="77777777" w:rsidR="00FD2033" w:rsidRPr="00990FD6" w:rsidRDefault="00FD2033" w:rsidP="00FD2033">
      <w:pPr>
        <w:rPr>
          <w:szCs w:val="20"/>
        </w:rPr>
      </w:pPr>
    </w:p>
    <w:p w14:paraId="0B7CE383" w14:textId="77777777" w:rsidR="00FD2033" w:rsidRPr="00990FD6" w:rsidRDefault="00FD2033" w:rsidP="00FD2033">
      <w:pPr>
        <w:rPr>
          <w:szCs w:val="20"/>
        </w:rPr>
      </w:pPr>
    </w:p>
    <w:p w14:paraId="5130C3F9" w14:textId="77777777" w:rsidR="00FD2033" w:rsidRPr="00990FD6" w:rsidRDefault="00FD2033" w:rsidP="00FD2033">
      <w:pPr>
        <w:rPr>
          <w:szCs w:val="20"/>
        </w:rPr>
      </w:pPr>
    </w:p>
    <w:p w14:paraId="56DB07D0" w14:textId="77777777" w:rsidR="00FD2033" w:rsidRPr="00990FD6" w:rsidRDefault="00FD2033" w:rsidP="00FD2033">
      <w:pPr>
        <w:rPr>
          <w:szCs w:val="20"/>
        </w:rPr>
      </w:pPr>
    </w:p>
    <w:p w14:paraId="2BC7A708" w14:textId="77777777" w:rsidR="00FD2033" w:rsidRPr="00990FD6" w:rsidRDefault="00FD2033" w:rsidP="00FD2033">
      <w:pPr>
        <w:rPr>
          <w:szCs w:val="20"/>
        </w:rPr>
      </w:pPr>
    </w:p>
    <w:p w14:paraId="255FAA09" w14:textId="77777777" w:rsidR="00FD2033" w:rsidRPr="00990FD6" w:rsidRDefault="00FD2033" w:rsidP="00FD2033">
      <w:pPr>
        <w:rPr>
          <w:szCs w:val="20"/>
        </w:rPr>
      </w:pPr>
    </w:p>
    <w:p w14:paraId="620AE3B9" w14:textId="07F46F5F" w:rsidR="00FD2033" w:rsidRPr="00990FD6" w:rsidRDefault="00FD2033" w:rsidP="00FD2033">
      <w:pPr>
        <w:jc w:val="center"/>
        <w:rPr>
          <w:b/>
          <w:szCs w:val="20"/>
        </w:rPr>
      </w:pPr>
      <w:r>
        <w:rPr>
          <w:b/>
          <w:szCs w:val="20"/>
        </w:rPr>
        <w:t>PLANILHA DE CUSTO DA PROPOSTA ORÇAMENTÁRIA (MODELO)</w:t>
      </w:r>
    </w:p>
    <w:p w14:paraId="56CF22D9" w14:textId="77777777" w:rsidR="00FD2033" w:rsidRPr="00990FD6" w:rsidRDefault="00FD2033" w:rsidP="00FD2033">
      <w:pPr>
        <w:rPr>
          <w:szCs w:val="20"/>
        </w:rPr>
      </w:pPr>
    </w:p>
    <w:p w14:paraId="6378B539" w14:textId="77777777" w:rsidR="00FD2033" w:rsidRPr="00990FD6" w:rsidRDefault="00FD2033" w:rsidP="00FD2033">
      <w:pPr>
        <w:rPr>
          <w:szCs w:val="20"/>
        </w:rPr>
      </w:pPr>
    </w:p>
    <w:p w14:paraId="28CD361B" w14:textId="77777777" w:rsidR="00FD2033" w:rsidRPr="00990FD6" w:rsidRDefault="00FD2033" w:rsidP="00FD2033">
      <w:pPr>
        <w:jc w:val="center"/>
        <w:rPr>
          <w:b/>
          <w:szCs w:val="20"/>
        </w:rPr>
      </w:pPr>
      <w:r w:rsidRPr="00990FD6">
        <w:rPr>
          <w:b/>
          <w:szCs w:val="20"/>
        </w:rPr>
        <w:t>(GRAVADO EM ARQUIVO SEPARADO)</w:t>
      </w:r>
    </w:p>
    <w:p w14:paraId="6DC9C00D" w14:textId="77777777" w:rsidR="00FD2033" w:rsidRPr="00990FD6" w:rsidRDefault="00FD2033" w:rsidP="00DE44AF">
      <w:pPr>
        <w:rPr>
          <w:szCs w:val="20"/>
        </w:rPr>
      </w:pPr>
    </w:p>
    <w:sectPr w:rsidR="00FD2033" w:rsidRPr="00990FD6" w:rsidSect="00881AEE">
      <w:headerReference w:type="default" r:id="rId12"/>
      <w:footerReference w:type="default" r:id="rId13"/>
      <w:pgSz w:w="16838" w:h="11906" w:orient="landscape" w:code="9"/>
      <w:pgMar w:top="1701" w:right="1701" w:bottom="1134" w:left="1134"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E9CE6" w14:textId="77777777" w:rsidR="00E97BBA" w:rsidRDefault="00E97BBA" w:rsidP="00A507E3">
      <w:r>
        <w:separator/>
      </w:r>
    </w:p>
  </w:endnote>
  <w:endnote w:type="continuationSeparator" w:id="0">
    <w:p w14:paraId="43220193" w14:textId="77777777" w:rsidR="00E97BBA" w:rsidRDefault="00E97BBA"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0849D" w14:textId="77777777" w:rsidR="008579EF" w:rsidRDefault="008579EF">
    <w:pPr>
      <w:pStyle w:val="Rodap"/>
      <w:jc w:val="right"/>
    </w:pPr>
    <w:r>
      <w:fldChar w:fldCharType="begin"/>
    </w:r>
    <w:r>
      <w:instrText xml:space="preserve"> PAGE </w:instrText>
    </w:r>
    <w:r>
      <w:fldChar w:fldCharType="separate"/>
    </w:r>
    <w:r>
      <w:rPr>
        <w:noProof/>
      </w:rP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7938545"/>
      <w:docPartObj>
        <w:docPartGallery w:val="Page Numbers (Bottom of Page)"/>
        <w:docPartUnique/>
      </w:docPartObj>
    </w:sdtPr>
    <w:sdtContent>
      <w:p w14:paraId="2D6F9961" w14:textId="77777777" w:rsidR="008579EF" w:rsidRDefault="008579EF">
        <w:pPr>
          <w:pStyle w:val="Rodap"/>
          <w:jc w:val="right"/>
        </w:pPr>
        <w:r>
          <w:fldChar w:fldCharType="begin"/>
        </w:r>
        <w:r>
          <w:instrText>PAGE   \* MERGEFORMAT</w:instrText>
        </w:r>
        <w:r>
          <w:fldChar w:fldCharType="separate"/>
        </w:r>
        <w:r>
          <w:rPr>
            <w:noProof/>
          </w:rPr>
          <w:t>54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FFD32" w14:textId="77777777" w:rsidR="00E97BBA" w:rsidRDefault="00E97BBA" w:rsidP="00A507E3">
      <w:r>
        <w:separator/>
      </w:r>
    </w:p>
  </w:footnote>
  <w:footnote w:type="continuationSeparator" w:id="0">
    <w:p w14:paraId="0987081B" w14:textId="77777777" w:rsidR="00E97BBA" w:rsidRDefault="00E97BBA"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Look w:val="0000" w:firstRow="0" w:lastRow="0" w:firstColumn="0" w:lastColumn="0" w:noHBand="0" w:noVBand="0"/>
    </w:tblPr>
    <w:tblGrid>
      <w:gridCol w:w="2974"/>
      <w:gridCol w:w="7232"/>
    </w:tblGrid>
    <w:tr w:rsidR="008579EF" w14:paraId="66181504" w14:textId="77777777">
      <w:trPr>
        <w:trHeight w:val="113"/>
        <w:jc w:val="center"/>
      </w:trPr>
      <w:tc>
        <w:tcPr>
          <w:tcW w:w="2974" w:type="dxa"/>
          <w:shd w:val="clear" w:color="auto" w:fill="auto"/>
          <w:vAlign w:val="center"/>
        </w:tcPr>
        <w:p w14:paraId="345D5CAA" w14:textId="77777777" w:rsidR="008579EF" w:rsidRDefault="008579EF">
          <w:pPr>
            <w:pStyle w:val="Cabealho"/>
            <w:rPr>
              <w:b/>
              <w:sz w:val="28"/>
              <w:szCs w:val="28"/>
            </w:rPr>
          </w:pPr>
          <w:r>
            <w:rPr>
              <w:lang w:eastAsia="pt-BR"/>
            </w:rPr>
            <w:pict w14:anchorId="34B5EE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35.25pt" filled="t">
                <v:fill opacity="0" color2="black"/>
                <v:imagedata r:id="rId1" o:title="" croptop="-114f" cropbottom="-114f" cropleft="-23f" cropright="-23f"/>
              </v:shape>
            </w:pict>
          </w:r>
        </w:p>
      </w:tc>
      <w:tc>
        <w:tcPr>
          <w:tcW w:w="7232" w:type="dxa"/>
          <w:shd w:val="clear" w:color="auto" w:fill="auto"/>
          <w:vAlign w:val="center"/>
        </w:tcPr>
        <w:p w14:paraId="7CB8BAF3" w14:textId="77777777" w:rsidR="008579EF" w:rsidRPr="00C02B61" w:rsidRDefault="008579EF">
          <w:pPr>
            <w:pStyle w:val="Cabealho"/>
            <w:rPr>
              <w:sz w:val="19"/>
              <w:szCs w:val="19"/>
            </w:rPr>
          </w:pPr>
          <w:r w:rsidRPr="00C02B61">
            <w:rPr>
              <w:b/>
              <w:sz w:val="19"/>
              <w:szCs w:val="19"/>
            </w:rPr>
            <w:t>Ministério do Desenvolvimento Regional - MDR</w:t>
          </w:r>
        </w:p>
        <w:p w14:paraId="55E8EA45" w14:textId="77777777" w:rsidR="008579EF" w:rsidRPr="00C02B61" w:rsidRDefault="008579EF">
          <w:pPr>
            <w:pStyle w:val="Cabealho"/>
            <w:rPr>
              <w:sz w:val="19"/>
              <w:szCs w:val="19"/>
            </w:rPr>
          </w:pPr>
          <w:r w:rsidRPr="00C02B61">
            <w:rPr>
              <w:b/>
              <w:sz w:val="19"/>
              <w:szCs w:val="19"/>
            </w:rPr>
            <w:t>Companhia de Desenvolvimento dos Vales do São Francisco e do Parnaíba</w:t>
          </w:r>
        </w:p>
        <w:p w14:paraId="63704BC8" w14:textId="67F07946" w:rsidR="008579EF" w:rsidRPr="00C02B61" w:rsidRDefault="008579EF">
          <w:pPr>
            <w:pStyle w:val="Cabealho"/>
            <w:rPr>
              <w:sz w:val="19"/>
              <w:szCs w:val="19"/>
            </w:rPr>
          </w:pPr>
          <w:r w:rsidRPr="000A0891">
            <w:rPr>
              <w:b/>
              <w:sz w:val="19"/>
              <w:szCs w:val="19"/>
            </w:rPr>
            <w:t>4ª Superintendência Regional</w:t>
          </w:r>
        </w:p>
      </w:tc>
    </w:tr>
  </w:tbl>
  <w:p w14:paraId="44EB20BB" w14:textId="77777777" w:rsidR="008579EF" w:rsidRDefault="008579EF">
    <w:pPr>
      <w:pStyle w:val="Cabealho"/>
      <w:rPr>
        <w:b/>
        <w:sz w:val="12"/>
        <w:szCs w:val="12"/>
        <w:lang w:eastAsia="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Look w:val="0000" w:firstRow="0" w:lastRow="0" w:firstColumn="0" w:lastColumn="0" w:noHBand="0" w:noVBand="0"/>
    </w:tblPr>
    <w:tblGrid>
      <w:gridCol w:w="2974"/>
      <w:gridCol w:w="7232"/>
    </w:tblGrid>
    <w:tr w:rsidR="008579EF" w14:paraId="0E51D209" w14:textId="77777777">
      <w:trPr>
        <w:trHeight w:val="113"/>
        <w:jc w:val="center"/>
      </w:trPr>
      <w:tc>
        <w:tcPr>
          <w:tcW w:w="2974" w:type="dxa"/>
          <w:shd w:val="clear" w:color="auto" w:fill="auto"/>
          <w:vAlign w:val="center"/>
        </w:tcPr>
        <w:p w14:paraId="7C95B42E" w14:textId="77777777" w:rsidR="008579EF" w:rsidRDefault="008579EF">
          <w:pPr>
            <w:pStyle w:val="Cabealho"/>
            <w:rPr>
              <w:b/>
              <w:sz w:val="28"/>
              <w:szCs w:val="28"/>
            </w:rPr>
          </w:pPr>
          <w:r>
            <w:rPr>
              <w:lang w:eastAsia="pt-BR"/>
            </w:rPr>
            <w:pict w14:anchorId="429328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8pt;height:35.25pt" filled="t">
                <v:fill opacity="0" color2="black"/>
                <v:imagedata r:id="rId1" o:title="" croptop="-114f" cropbottom="-114f" cropleft="-23f" cropright="-23f"/>
              </v:shape>
            </w:pict>
          </w:r>
        </w:p>
      </w:tc>
      <w:tc>
        <w:tcPr>
          <w:tcW w:w="7232" w:type="dxa"/>
          <w:shd w:val="clear" w:color="auto" w:fill="auto"/>
          <w:vAlign w:val="center"/>
        </w:tcPr>
        <w:p w14:paraId="162E34E9" w14:textId="77777777" w:rsidR="008579EF" w:rsidRPr="0045678D" w:rsidRDefault="008579EF">
          <w:pPr>
            <w:pStyle w:val="Cabealho"/>
            <w:rPr>
              <w:sz w:val="19"/>
              <w:szCs w:val="19"/>
            </w:rPr>
          </w:pPr>
          <w:r w:rsidRPr="0045678D">
            <w:rPr>
              <w:b/>
              <w:sz w:val="19"/>
              <w:szCs w:val="19"/>
            </w:rPr>
            <w:t>Ministério do Desenvolvimento Regional - MDR</w:t>
          </w:r>
        </w:p>
        <w:p w14:paraId="05B08D37" w14:textId="77777777" w:rsidR="008579EF" w:rsidRPr="0045678D" w:rsidRDefault="008579EF">
          <w:pPr>
            <w:pStyle w:val="Cabealho"/>
            <w:rPr>
              <w:sz w:val="19"/>
              <w:szCs w:val="19"/>
            </w:rPr>
          </w:pPr>
          <w:r w:rsidRPr="0045678D">
            <w:rPr>
              <w:b/>
              <w:sz w:val="19"/>
              <w:szCs w:val="19"/>
            </w:rPr>
            <w:t>Companhia de Desenvolvimento dos Vales do São Francisco e do Parnaíba</w:t>
          </w:r>
        </w:p>
        <w:p w14:paraId="61261DCB" w14:textId="20E6449B" w:rsidR="008579EF" w:rsidRDefault="008579EF">
          <w:pPr>
            <w:pStyle w:val="Cabealho"/>
          </w:pPr>
          <w:r>
            <w:rPr>
              <w:b/>
              <w:sz w:val="19"/>
              <w:szCs w:val="19"/>
            </w:rPr>
            <w:t>4ª Superintendência Regional</w:t>
          </w:r>
        </w:p>
      </w:tc>
    </w:tr>
  </w:tbl>
  <w:p w14:paraId="73F35C36" w14:textId="77777777" w:rsidR="008579EF" w:rsidRDefault="008579EF">
    <w:pPr>
      <w:pStyle w:val="Cabealho"/>
      <w:rPr>
        <w:b/>
        <w:sz w:val="28"/>
        <w:szCs w:val="28"/>
        <w:lang w:eastAsia="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513"/>
    </w:tblGrid>
    <w:tr w:rsidR="008579EF" w:rsidRPr="004D2710" w14:paraId="76652752" w14:textId="77777777" w:rsidTr="004D2710">
      <w:tc>
        <w:tcPr>
          <w:tcW w:w="2552" w:type="dxa"/>
          <w:vAlign w:val="center"/>
        </w:tcPr>
        <w:p w14:paraId="6C83DDEE" w14:textId="77777777" w:rsidR="008579EF" w:rsidRPr="004D2710" w:rsidRDefault="008579EF" w:rsidP="004D2710">
          <w:pPr>
            <w:pStyle w:val="Cabealho"/>
            <w:jc w:val="center"/>
            <w:rPr>
              <w:sz w:val="24"/>
            </w:rPr>
          </w:pPr>
          <w:r>
            <w:rPr>
              <w:noProof/>
              <w:lang w:eastAsia="pt-BR"/>
            </w:rPr>
            <w:drawing>
              <wp:inline distT="0" distB="0" distL="0" distR="0" wp14:anchorId="228AC65D" wp14:editId="40E8ACC3">
                <wp:extent cx="1449781" cy="451338"/>
                <wp:effectExtent l="0" t="0" r="0" b="635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470131" cy="457673"/>
                        </a:xfrm>
                        <a:prstGeom prst="rect">
                          <a:avLst/>
                        </a:prstGeom>
                        <a:ln>
                          <a:noFill/>
                        </a:ln>
                      </pic:spPr>
                    </pic:pic>
                  </a:graphicData>
                </a:graphic>
              </wp:inline>
            </w:drawing>
          </w:r>
        </w:p>
      </w:tc>
      <w:tc>
        <w:tcPr>
          <w:tcW w:w="7513" w:type="dxa"/>
          <w:vAlign w:val="center"/>
        </w:tcPr>
        <w:p w14:paraId="19E5E402" w14:textId="77777777" w:rsidR="008579EF" w:rsidRPr="00DC6128" w:rsidRDefault="008579EF" w:rsidP="004D2710">
          <w:pPr>
            <w:pStyle w:val="Cabealho"/>
            <w:jc w:val="left"/>
            <w:rPr>
              <w:b/>
              <w:szCs w:val="20"/>
            </w:rPr>
          </w:pPr>
          <w:r w:rsidRPr="00DC6128">
            <w:rPr>
              <w:b/>
              <w:szCs w:val="20"/>
            </w:rPr>
            <w:t>Ministério do Desenvolvimento Regional</w:t>
          </w:r>
        </w:p>
        <w:p w14:paraId="2368CD9C" w14:textId="77777777" w:rsidR="008579EF" w:rsidRPr="00DC6128" w:rsidRDefault="008579EF" w:rsidP="004D2710">
          <w:pPr>
            <w:pStyle w:val="Cabealho"/>
            <w:jc w:val="left"/>
            <w:rPr>
              <w:b/>
              <w:szCs w:val="20"/>
            </w:rPr>
          </w:pPr>
          <w:r w:rsidRPr="00DC6128">
            <w:rPr>
              <w:b/>
              <w:szCs w:val="20"/>
            </w:rPr>
            <w:t>Companhia de Desenvolvimento dos Vales do São Francisco e do Parnaíba</w:t>
          </w:r>
        </w:p>
        <w:p w14:paraId="06A4ABF2" w14:textId="32FF3E3D" w:rsidR="008579EF" w:rsidRPr="004D2710" w:rsidRDefault="008579EF" w:rsidP="004D2710">
          <w:pPr>
            <w:pStyle w:val="Cabealho"/>
            <w:jc w:val="left"/>
            <w:rPr>
              <w:sz w:val="24"/>
            </w:rPr>
          </w:pPr>
          <w:r>
            <w:rPr>
              <w:b/>
              <w:szCs w:val="20"/>
            </w:rPr>
            <w:t>4ª Superintendência Regional</w:t>
          </w:r>
        </w:p>
      </w:tc>
    </w:tr>
  </w:tbl>
  <w:p w14:paraId="21A26EC6" w14:textId="77777777" w:rsidR="008579EF" w:rsidRPr="00A507E3" w:rsidRDefault="008579EF" w:rsidP="004D2710">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1A9C269C"/>
    <w:lvl w:ilvl="0" w:tplc="B20AA69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2161" w:hanging="360"/>
      </w:pPr>
      <w:rPr>
        <w:rFonts w:ascii="Courier New" w:hAnsi="Courier New" w:hint="default"/>
      </w:rPr>
    </w:lvl>
    <w:lvl w:ilvl="1" w:tplc="04160003" w:tentative="1">
      <w:start w:val="1"/>
      <w:numFmt w:val="bullet"/>
      <w:lvlText w:val="o"/>
      <w:lvlJc w:val="left"/>
      <w:pPr>
        <w:ind w:left="2881" w:hanging="360"/>
      </w:pPr>
      <w:rPr>
        <w:rFonts w:ascii="Courier New" w:hAnsi="Courier New" w:cs="Courier New" w:hint="default"/>
      </w:rPr>
    </w:lvl>
    <w:lvl w:ilvl="2" w:tplc="04160005" w:tentative="1">
      <w:start w:val="1"/>
      <w:numFmt w:val="bullet"/>
      <w:lvlText w:val=""/>
      <w:lvlJc w:val="left"/>
      <w:pPr>
        <w:ind w:left="3601" w:hanging="360"/>
      </w:pPr>
      <w:rPr>
        <w:rFonts w:ascii="Wingdings" w:hAnsi="Wingdings" w:hint="default"/>
      </w:rPr>
    </w:lvl>
    <w:lvl w:ilvl="3" w:tplc="04160001" w:tentative="1">
      <w:start w:val="1"/>
      <w:numFmt w:val="bullet"/>
      <w:lvlText w:val=""/>
      <w:lvlJc w:val="left"/>
      <w:pPr>
        <w:ind w:left="4321" w:hanging="360"/>
      </w:pPr>
      <w:rPr>
        <w:rFonts w:ascii="Symbol" w:hAnsi="Symbol" w:hint="default"/>
      </w:rPr>
    </w:lvl>
    <w:lvl w:ilvl="4" w:tplc="04160003" w:tentative="1">
      <w:start w:val="1"/>
      <w:numFmt w:val="bullet"/>
      <w:lvlText w:val="o"/>
      <w:lvlJc w:val="left"/>
      <w:pPr>
        <w:ind w:left="5041" w:hanging="360"/>
      </w:pPr>
      <w:rPr>
        <w:rFonts w:ascii="Courier New" w:hAnsi="Courier New" w:cs="Courier New" w:hint="default"/>
      </w:rPr>
    </w:lvl>
    <w:lvl w:ilvl="5" w:tplc="04160005" w:tentative="1">
      <w:start w:val="1"/>
      <w:numFmt w:val="bullet"/>
      <w:lvlText w:val=""/>
      <w:lvlJc w:val="left"/>
      <w:pPr>
        <w:ind w:left="5761" w:hanging="360"/>
      </w:pPr>
      <w:rPr>
        <w:rFonts w:ascii="Wingdings" w:hAnsi="Wingdings" w:hint="default"/>
      </w:rPr>
    </w:lvl>
    <w:lvl w:ilvl="6" w:tplc="04160001" w:tentative="1">
      <w:start w:val="1"/>
      <w:numFmt w:val="bullet"/>
      <w:lvlText w:val=""/>
      <w:lvlJc w:val="left"/>
      <w:pPr>
        <w:ind w:left="6481" w:hanging="360"/>
      </w:pPr>
      <w:rPr>
        <w:rFonts w:ascii="Symbol" w:hAnsi="Symbol" w:hint="default"/>
      </w:rPr>
    </w:lvl>
    <w:lvl w:ilvl="7" w:tplc="04160003" w:tentative="1">
      <w:start w:val="1"/>
      <w:numFmt w:val="bullet"/>
      <w:lvlText w:val="o"/>
      <w:lvlJc w:val="left"/>
      <w:pPr>
        <w:ind w:left="7201" w:hanging="360"/>
      </w:pPr>
      <w:rPr>
        <w:rFonts w:ascii="Courier New" w:hAnsi="Courier New" w:cs="Courier New" w:hint="default"/>
      </w:rPr>
    </w:lvl>
    <w:lvl w:ilvl="8" w:tplc="04160005" w:tentative="1">
      <w:start w:val="1"/>
      <w:numFmt w:val="bullet"/>
      <w:lvlText w:val=""/>
      <w:lvlJc w:val="left"/>
      <w:pPr>
        <w:ind w:left="7921" w:hanging="360"/>
      </w:pPr>
      <w:rPr>
        <w:rFonts w:ascii="Wingdings" w:hAnsi="Wingdings" w:hint="default"/>
      </w:rPr>
    </w:lvl>
  </w:abstractNum>
  <w:abstractNum w:abstractNumId="7" w15:restartNumberingAfterBreak="0">
    <w:nsid w:val="09A2378F"/>
    <w:multiLevelType w:val="multilevel"/>
    <w:tmpl w:val="07E65D7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A267AD4"/>
    <w:multiLevelType w:val="hybridMultilevel"/>
    <w:tmpl w:val="E7C63E66"/>
    <w:lvl w:ilvl="0" w:tplc="3BB88BCA">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15:restartNumberingAfterBreak="0">
    <w:nsid w:val="10720B5B"/>
    <w:multiLevelType w:val="hybridMultilevel"/>
    <w:tmpl w:val="C9C6339C"/>
    <w:lvl w:ilvl="0" w:tplc="9BD8464A">
      <w:start w:val="1"/>
      <w:numFmt w:val="lowerLetter"/>
      <w:lvlText w:val="%1)"/>
      <w:lvlJc w:val="left"/>
      <w:pPr>
        <w:ind w:left="1211" w:hanging="360"/>
      </w:pPr>
      <w:rPr>
        <w:rFonts w:ascii="Arial" w:hAnsi="Arial" w:cs="Arial" w:hint="default"/>
        <w:b w:val="0"/>
        <w:i w:val="0"/>
        <w:sz w:val="20"/>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1" w15:restartNumberingAfterBreak="0">
    <w:nsid w:val="15120A80"/>
    <w:multiLevelType w:val="hybridMultilevel"/>
    <w:tmpl w:val="1B922648"/>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63DED438">
      <w:start w:val="1"/>
      <w:numFmt w:val="bullet"/>
      <w:lvlText w:val="-"/>
      <w:lvlJc w:val="left"/>
      <w:pPr>
        <w:ind w:left="2160" w:hanging="180"/>
      </w:pPr>
      <w:rPr>
        <w:rFonts w:ascii="Courier New" w:hAnsi="Courier New" w:hint="default"/>
      </w:r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6EB73A5"/>
    <w:multiLevelType w:val="multilevel"/>
    <w:tmpl w:val="38F6B7A2"/>
    <w:lvl w:ilvl="0">
      <w:start w:val="6"/>
      <w:numFmt w:val="decimal"/>
      <w:lvlText w:val="%1."/>
      <w:lvlJc w:val="left"/>
      <w:pPr>
        <w:ind w:left="495" w:hanging="495"/>
      </w:pPr>
      <w:rPr>
        <w:rFonts w:hint="default"/>
        <w:color w:val="0070C0"/>
      </w:rPr>
    </w:lvl>
    <w:lvl w:ilvl="1">
      <w:start w:val="2"/>
      <w:numFmt w:val="decimal"/>
      <w:lvlText w:val="%1.%2."/>
      <w:lvlJc w:val="left"/>
      <w:pPr>
        <w:ind w:left="920" w:hanging="495"/>
      </w:pPr>
      <w:rPr>
        <w:rFonts w:hint="default"/>
        <w:color w:val="0070C0"/>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13" w15:restartNumberingAfterBreak="0">
    <w:nsid w:val="1D465052"/>
    <w:multiLevelType w:val="hybridMultilevel"/>
    <w:tmpl w:val="3BB4FD10"/>
    <w:lvl w:ilvl="0" w:tplc="04160001">
      <w:start w:val="1"/>
      <w:numFmt w:val="bullet"/>
      <w:lvlText w:val=""/>
      <w:lvlJc w:val="left"/>
      <w:pPr>
        <w:ind w:left="2487" w:hanging="360"/>
      </w:pPr>
      <w:rPr>
        <w:rFonts w:ascii="Symbol" w:hAnsi="Symbol" w:hint="default"/>
      </w:rPr>
    </w:lvl>
    <w:lvl w:ilvl="1" w:tplc="04160003" w:tentative="1">
      <w:start w:val="1"/>
      <w:numFmt w:val="bullet"/>
      <w:lvlText w:val="o"/>
      <w:lvlJc w:val="left"/>
      <w:pPr>
        <w:ind w:left="3207" w:hanging="360"/>
      </w:pPr>
      <w:rPr>
        <w:rFonts w:ascii="Courier New" w:hAnsi="Courier New" w:cs="Courier New" w:hint="default"/>
      </w:rPr>
    </w:lvl>
    <w:lvl w:ilvl="2" w:tplc="04160005" w:tentative="1">
      <w:start w:val="1"/>
      <w:numFmt w:val="bullet"/>
      <w:lvlText w:val=""/>
      <w:lvlJc w:val="left"/>
      <w:pPr>
        <w:ind w:left="3927" w:hanging="360"/>
      </w:pPr>
      <w:rPr>
        <w:rFonts w:ascii="Wingdings" w:hAnsi="Wingdings" w:hint="default"/>
      </w:rPr>
    </w:lvl>
    <w:lvl w:ilvl="3" w:tplc="04160001" w:tentative="1">
      <w:start w:val="1"/>
      <w:numFmt w:val="bullet"/>
      <w:lvlText w:val=""/>
      <w:lvlJc w:val="left"/>
      <w:pPr>
        <w:ind w:left="4647" w:hanging="360"/>
      </w:pPr>
      <w:rPr>
        <w:rFonts w:ascii="Symbol" w:hAnsi="Symbol" w:hint="default"/>
      </w:rPr>
    </w:lvl>
    <w:lvl w:ilvl="4" w:tplc="04160003" w:tentative="1">
      <w:start w:val="1"/>
      <w:numFmt w:val="bullet"/>
      <w:lvlText w:val="o"/>
      <w:lvlJc w:val="left"/>
      <w:pPr>
        <w:ind w:left="5367" w:hanging="360"/>
      </w:pPr>
      <w:rPr>
        <w:rFonts w:ascii="Courier New" w:hAnsi="Courier New" w:cs="Courier New" w:hint="default"/>
      </w:rPr>
    </w:lvl>
    <w:lvl w:ilvl="5" w:tplc="04160005" w:tentative="1">
      <w:start w:val="1"/>
      <w:numFmt w:val="bullet"/>
      <w:lvlText w:val=""/>
      <w:lvlJc w:val="left"/>
      <w:pPr>
        <w:ind w:left="6087" w:hanging="360"/>
      </w:pPr>
      <w:rPr>
        <w:rFonts w:ascii="Wingdings" w:hAnsi="Wingdings" w:hint="default"/>
      </w:rPr>
    </w:lvl>
    <w:lvl w:ilvl="6" w:tplc="04160001" w:tentative="1">
      <w:start w:val="1"/>
      <w:numFmt w:val="bullet"/>
      <w:lvlText w:val=""/>
      <w:lvlJc w:val="left"/>
      <w:pPr>
        <w:ind w:left="6807" w:hanging="360"/>
      </w:pPr>
      <w:rPr>
        <w:rFonts w:ascii="Symbol" w:hAnsi="Symbol" w:hint="default"/>
      </w:rPr>
    </w:lvl>
    <w:lvl w:ilvl="7" w:tplc="04160003" w:tentative="1">
      <w:start w:val="1"/>
      <w:numFmt w:val="bullet"/>
      <w:lvlText w:val="o"/>
      <w:lvlJc w:val="left"/>
      <w:pPr>
        <w:ind w:left="7527" w:hanging="360"/>
      </w:pPr>
      <w:rPr>
        <w:rFonts w:ascii="Courier New" w:hAnsi="Courier New" w:cs="Courier New" w:hint="default"/>
      </w:rPr>
    </w:lvl>
    <w:lvl w:ilvl="8" w:tplc="04160005" w:tentative="1">
      <w:start w:val="1"/>
      <w:numFmt w:val="bullet"/>
      <w:lvlText w:val=""/>
      <w:lvlJc w:val="left"/>
      <w:pPr>
        <w:ind w:left="8247" w:hanging="360"/>
      </w:pPr>
      <w:rPr>
        <w:rFonts w:ascii="Wingdings" w:hAnsi="Wingdings" w:hint="default"/>
      </w:rPr>
    </w:lvl>
  </w:abstractNum>
  <w:abstractNum w:abstractNumId="14" w15:restartNumberingAfterBreak="0">
    <w:nsid w:val="1E3B039E"/>
    <w:multiLevelType w:val="hybridMultilevel"/>
    <w:tmpl w:val="C8C2730C"/>
    <w:lvl w:ilvl="0" w:tplc="63DED438">
      <w:start w:val="1"/>
      <w:numFmt w:val="bullet"/>
      <w:lvlText w:val="-"/>
      <w:lvlJc w:val="left"/>
      <w:pPr>
        <w:ind w:left="2497" w:hanging="360"/>
      </w:pPr>
      <w:rPr>
        <w:rFonts w:ascii="Courier New" w:hAnsi="Courier New" w:hint="default"/>
      </w:rPr>
    </w:lvl>
    <w:lvl w:ilvl="1" w:tplc="04160003" w:tentative="1">
      <w:start w:val="1"/>
      <w:numFmt w:val="bullet"/>
      <w:lvlText w:val="o"/>
      <w:lvlJc w:val="left"/>
      <w:pPr>
        <w:ind w:left="3217" w:hanging="360"/>
      </w:pPr>
      <w:rPr>
        <w:rFonts w:ascii="Courier New" w:hAnsi="Courier New" w:cs="Courier New" w:hint="default"/>
      </w:rPr>
    </w:lvl>
    <w:lvl w:ilvl="2" w:tplc="04160005" w:tentative="1">
      <w:start w:val="1"/>
      <w:numFmt w:val="bullet"/>
      <w:lvlText w:val=""/>
      <w:lvlJc w:val="left"/>
      <w:pPr>
        <w:ind w:left="3937" w:hanging="360"/>
      </w:pPr>
      <w:rPr>
        <w:rFonts w:ascii="Wingdings" w:hAnsi="Wingdings" w:hint="default"/>
      </w:rPr>
    </w:lvl>
    <w:lvl w:ilvl="3" w:tplc="04160001" w:tentative="1">
      <w:start w:val="1"/>
      <w:numFmt w:val="bullet"/>
      <w:lvlText w:val=""/>
      <w:lvlJc w:val="left"/>
      <w:pPr>
        <w:ind w:left="4657" w:hanging="360"/>
      </w:pPr>
      <w:rPr>
        <w:rFonts w:ascii="Symbol" w:hAnsi="Symbol" w:hint="default"/>
      </w:rPr>
    </w:lvl>
    <w:lvl w:ilvl="4" w:tplc="04160003" w:tentative="1">
      <w:start w:val="1"/>
      <w:numFmt w:val="bullet"/>
      <w:lvlText w:val="o"/>
      <w:lvlJc w:val="left"/>
      <w:pPr>
        <w:ind w:left="5377" w:hanging="360"/>
      </w:pPr>
      <w:rPr>
        <w:rFonts w:ascii="Courier New" w:hAnsi="Courier New" w:cs="Courier New" w:hint="default"/>
      </w:rPr>
    </w:lvl>
    <w:lvl w:ilvl="5" w:tplc="04160005" w:tentative="1">
      <w:start w:val="1"/>
      <w:numFmt w:val="bullet"/>
      <w:lvlText w:val=""/>
      <w:lvlJc w:val="left"/>
      <w:pPr>
        <w:ind w:left="6097" w:hanging="360"/>
      </w:pPr>
      <w:rPr>
        <w:rFonts w:ascii="Wingdings" w:hAnsi="Wingdings" w:hint="default"/>
      </w:rPr>
    </w:lvl>
    <w:lvl w:ilvl="6" w:tplc="04160001" w:tentative="1">
      <w:start w:val="1"/>
      <w:numFmt w:val="bullet"/>
      <w:lvlText w:val=""/>
      <w:lvlJc w:val="left"/>
      <w:pPr>
        <w:ind w:left="6817" w:hanging="360"/>
      </w:pPr>
      <w:rPr>
        <w:rFonts w:ascii="Symbol" w:hAnsi="Symbol" w:hint="default"/>
      </w:rPr>
    </w:lvl>
    <w:lvl w:ilvl="7" w:tplc="04160003" w:tentative="1">
      <w:start w:val="1"/>
      <w:numFmt w:val="bullet"/>
      <w:lvlText w:val="o"/>
      <w:lvlJc w:val="left"/>
      <w:pPr>
        <w:ind w:left="7537" w:hanging="360"/>
      </w:pPr>
      <w:rPr>
        <w:rFonts w:ascii="Courier New" w:hAnsi="Courier New" w:cs="Courier New" w:hint="default"/>
      </w:rPr>
    </w:lvl>
    <w:lvl w:ilvl="8" w:tplc="04160005" w:tentative="1">
      <w:start w:val="1"/>
      <w:numFmt w:val="bullet"/>
      <w:lvlText w:val=""/>
      <w:lvlJc w:val="left"/>
      <w:pPr>
        <w:ind w:left="8257" w:hanging="360"/>
      </w:pPr>
      <w:rPr>
        <w:rFonts w:ascii="Wingdings" w:hAnsi="Wingdings" w:hint="default"/>
      </w:rPr>
    </w:lvl>
  </w:abstractNum>
  <w:abstractNum w:abstractNumId="15" w15:restartNumberingAfterBreak="0">
    <w:nsid w:val="202010A7"/>
    <w:multiLevelType w:val="hybridMultilevel"/>
    <w:tmpl w:val="F81E3CAA"/>
    <w:lvl w:ilvl="0" w:tplc="63DED438">
      <w:start w:val="1"/>
      <w:numFmt w:val="bullet"/>
      <w:lvlText w:val="-"/>
      <w:lvlJc w:val="left"/>
      <w:pPr>
        <w:ind w:left="1002" w:hanging="360"/>
      </w:pPr>
      <w:rPr>
        <w:rFonts w:ascii="Courier New" w:hAnsi="Courier New" w:hint="default"/>
      </w:rPr>
    </w:lvl>
    <w:lvl w:ilvl="1" w:tplc="04160003" w:tentative="1">
      <w:start w:val="1"/>
      <w:numFmt w:val="bullet"/>
      <w:lvlText w:val="o"/>
      <w:lvlJc w:val="left"/>
      <w:pPr>
        <w:ind w:left="1722" w:hanging="360"/>
      </w:pPr>
      <w:rPr>
        <w:rFonts w:ascii="Courier New" w:hAnsi="Courier New" w:cs="Courier New" w:hint="default"/>
      </w:rPr>
    </w:lvl>
    <w:lvl w:ilvl="2" w:tplc="04160005" w:tentative="1">
      <w:start w:val="1"/>
      <w:numFmt w:val="bullet"/>
      <w:lvlText w:val=""/>
      <w:lvlJc w:val="left"/>
      <w:pPr>
        <w:ind w:left="2442" w:hanging="360"/>
      </w:pPr>
      <w:rPr>
        <w:rFonts w:ascii="Wingdings" w:hAnsi="Wingdings" w:hint="default"/>
      </w:rPr>
    </w:lvl>
    <w:lvl w:ilvl="3" w:tplc="04160001" w:tentative="1">
      <w:start w:val="1"/>
      <w:numFmt w:val="bullet"/>
      <w:lvlText w:val=""/>
      <w:lvlJc w:val="left"/>
      <w:pPr>
        <w:ind w:left="3162" w:hanging="360"/>
      </w:pPr>
      <w:rPr>
        <w:rFonts w:ascii="Symbol" w:hAnsi="Symbol" w:hint="default"/>
      </w:rPr>
    </w:lvl>
    <w:lvl w:ilvl="4" w:tplc="04160003" w:tentative="1">
      <w:start w:val="1"/>
      <w:numFmt w:val="bullet"/>
      <w:lvlText w:val="o"/>
      <w:lvlJc w:val="left"/>
      <w:pPr>
        <w:ind w:left="3882" w:hanging="360"/>
      </w:pPr>
      <w:rPr>
        <w:rFonts w:ascii="Courier New" w:hAnsi="Courier New" w:cs="Courier New" w:hint="default"/>
      </w:rPr>
    </w:lvl>
    <w:lvl w:ilvl="5" w:tplc="04160005" w:tentative="1">
      <w:start w:val="1"/>
      <w:numFmt w:val="bullet"/>
      <w:lvlText w:val=""/>
      <w:lvlJc w:val="left"/>
      <w:pPr>
        <w:ind w:left="4602" w:hanging="360"/>
      </w:pPr>
      <w:rPr>
        <w:rFonts w:ascii="Wingdings" w:hAnsi="Wingdings" w:hint="default"/>
      </w:rPr>
    </w:lvl>
    <w:lvl w:ilvl="6" w:tplc="04160001" w:tentative="1">
      <w:start w:val="1"/>
      <w:numFmt w:val="bullet"/>
      <w:lvlText w:val=""/>
      <w:lvlJc w:val="left"/>
      <w:pPr>
        <w:ind w:left="5322" w:hanging="360"/>
      </w:pPr>
      <w:rPr>
        <w:rFonts w:ascii="Symbol" w:hAnsi="Symbol" w:hint="default"/>
      </w:rPr>
    </w:lvl>
    <w:lvl w:ilvl="7" w:tplc="04160003" w:tentative="1">
      <w:start w:val="1"/>
      <w:numFmt w:val="bullet"/>
      <w:lvlText w:val="o"/>
      <w:lvlJc w:val="left"/>
      <w:pPr>
        <w:ind w:left="6042" w:hanging="360"/>
      </w:pPr>
      <w:rPr>
        <w:rFonts w:ascii="Courier New" w:hAnsi="Courier New" w:cs="Courier New" w:hint="default"/>
      </w:rPr>
    </w:lvl>
    <w:lvl w:ilvl="8" w:tplc="04160005" w:tentative="1">
      <w:start w:val="1"/>
      <w:numFmt w:val="bullet"/>
      <w:lvlText w:val=""/>
      <w:lvlJc w:val="left"/>
      <w:pPr>
        <w:ind w:left="6762"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DCC4E7B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CA0227C"/>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E9F475E"/>
    <w:multiLevelType w:val="hybridMultilevel"/>
    <w:tmpl w:val="CA1C2C22"/>
    <w:lvl w:ilvl="0" w:tplc="FCA849C0">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27F610B"/>
    <w:multiLevelType w:val="hybridMultilevel"/>
    <w:tmpl w:val="37949B82"/>
    <w:lvl w:ilvl="0" w:tplc="04160017">
      <w:start w:val="1"/>
      <w:numFmt w:val="lowerLetter"/>
      <w:lvlText w:val="%1)"/>
      <w:lvlJc w:val="left"/>
      <w:pPr>
        <w:ind w:left="720" w:hanging="360"/>
      </w:pPr>
      <w:rPr>
        <w:rFonts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4304324"/>
    <w:multiLevelType w:val="hybridMultilevel"/>
    <w:tmpl w:val="1B64140E"/>
    <w:lvl w:ilvl="0" w:tplc="8D1CCC60">
      <w:start w:val="1"/>
      <w:numFmt w:val="decimal"/>
      <w:lvlText w:val="b.%1)"/>
      <w:lvlJc w:val="left"/>
      <w:pPr>
        <w:ind w:left="1850" w:hanging="360"/>
      </w:pPr>
      <w:rPr>
        <w:rFonts w:hint="default"/>
      </w:rPr>
    </w:lvl>
    <w:lvl w:ilvl="1" w:tplc="04160019" w:tentative="1">
      <w:start w:val="1"/>
      <w:numFmt w:val="lowerLetter"/>
      <w:lvlText w:val="%2."/>
      <w:lvlJc w:val="left"/>
      <w:pPr>
        <w:ind w:left="2570" w:hanging="360"/>
      </w:pPr>
    </w:lvl>
    <w:lvl w:ilvl="2" w:tplc="0416001B" w:tentative="1">
      <w:start w:val="1"/>
      <w:numFmt w:val="lowerRoman"/>
      <w:lvlText w:val="%3."/>
      <w:lvlJc w:val="right"/>
      <w:pPr>
        <w:ind w:left="3290" w:hanging="180"/>
      </w:pPr>
    </w:lvl>
    <w:lvl w:ilvl="3" w:tplc="0416000F" w:tentative="1">
      <w:start w:val="1"/>
      <w:numFmt w:val="decimal"/>
      <w:lvlText w:val="%4."/>
      <w:lvlJc w:val="left"/>
      <w:pPr>
        <w:ind w:left="4010" w:hanging="360"/>
      </w:pPr>
    </w:lvl>
    <w:lvl w:ilvl="4" w:tplc="04160019" w:tentative="1">
      <w:start w:val="1"/>
      <w:numFmt w:val="lowerLetter"/>
      <w:lvlText w:val="%5."/>
      <w:lvlJc w:val="left"/>
      <w:pPr>
        <w:ind w:left="4730" w:hanging="360"/>
      </w:pPr>
    </w:lvl>
    <w:lvl w:ilvl="5" w:tplc="0416001B" w:tentative="1">
      <w:start w:val="1"/>
      <w:numFmt w:val="lowerRoman"/>
      <w:lvlText w:val="%6."/>
      <w:lvlJc w:val="right"/>
      <w:pPr>
        <w:ind w:left="5450" w:hanging="180"/>
      </w:pPr>
    </w:lvl>
    <w:lvl w:ilvl="6" w:tplc="0416000F" w:tentative="1">
      <w:start w:val="1"/>
      <w:numFmt w:val="decimal"/>
      <w:lvlText w:val="%7."/>
      <w:lvlJc w:val="left"/>
      <w:pPr>
        <w:ind w:left="6170" w:hanging="360"/>
      </w:pPr>
    </w:lvl>
    <w:lvl w:ilvl="7" w:tplc="04160019" w:tentative="1">
      <w:start w:val="1"/>
      <w:numFmt w:val="lowerLetter"/>
      <w:lvlText w:val="%8."/>
      <w:lvlJc w:val="left"/>
      <w:pPr>
        <w:ind w:left="6890" w:hanging="360"/>
      </w:pPr>
    </w:lvl>
    <w:lvl w:ilvl="8" w:tplc="0416001B" w:tentative="1">
      <w:start w:val="1"/>
      <w:numFmt w:val="lowerRoman"/>
      <w:lvlText w:val="%9."/>
      <w:lvlJc w:val="right"/>
      <w:pPr>
        <w:ind w:left="7610" w:hanging="180"/>
      </w:pPr>
    </w:lvl>
  </w:abstractNum>
  <w:abstractNum w:abstractNumId="23" w15:restartNumberingAfterBreak="0">
    <w:nsid w:val="3595417A"/>
    <w:multiLevelType w:val="multilevel"/>
    <w:tmpl w:val="BA1C3792"/>
    <w:lvl w:ilvl="0">
      <w:start w:val="6"/>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38972BEC"/>
    <w:multiLevelType w:val="hybridMultilevel"/>
    <w:tmpl w:val="B3926DDA"/>
    <w:lvl w:ilvl="0" w:tplc="A438A862">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9593C06"/>
    <w:multiLevelType w:val="hybridMultilevel"/>
    <w:tmpl w:val="DA9AFB12"/>
    <w:lvl w:ilvl="0" w:tplc="DBC6E7E8">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B0625A6"/>
    <w:multiLevelType w:val="hybridMultilevel"/>
    <w:tmpl w:val="C48820BC"/>
    <w:lvl w:ilvl="0" w:tplc="277624C6">
      <w:start w:val="1"/>
      <w:numFmt w:val="lowerLetter"/>
      <w:lvlText w:val="%1)"/>
      <w:lvlJc w:val="left"/>
      <w:pPr>
        <w:ind w:left="1514" w:hanging="360"/>
      </w:pPr>
      <w:rPr>
        <w:rFonts w:ascii="Arial" w:hAnsi="Arial" w:hint="default"/>
        <w:b w:val="0"/>
        <w:i w:val="0"/>
        <w:sz w:val="20"/>
        <w:szCs w:val="20"/>
      </w:rPr>
    </w:lvl>
    <w:lvl w:ilvl="1" w:tplc="04160019" w:tentative="1">
      <w:start w:val="1"/>
      <w:numFmt w:val="lowerLetter"/>
      <w:lvlText w:val="%2."/>
      <w:lvlJc w:val="left"/>
      <w:pPr>
        <w:ind w:left="2234" w:hanging="360"/>
      </w:pPr>
    </w:lvl>
    <w:lvl w:ilvl="2" w:tplc="0416001B" w:tentative="1">
      <w:start w:val="1"/>
      <w:numFmt w:val="lowerRoman"/>
      <w:lvlText w:val="%3."/>
      <w:lvlJc w:val="right"/>
      <w:pPr>
        <w:ind w:left="2954" w:hanging="180"/>
      </w:pPr>
    </w:lvl>
    <w:lvl w:ilvl="3" w:tplc="0416000F" w:tentative="1">
      <w:start w:val="1"/>
      <w:numFmt w:val="decimal"/>
      <w:lvlText w:val="%4."/>
      <w:lvlJc w:val="left"/>
      <w:pPr>
        <w:ind w:left="3674" w:hanging="360"/>
      </w:pPr>
    </w:lvl>
    <w:lvl w:ilvl="4" w:tplc="04160019" w:tentative="1">
      <w:start w:val="1"/>
      <w:numFmt w:val="lowerLetter"/>
      <w:lvlText w:val="%5."/>
      <w:lvlJc w:val="left"/>
      <w:pPr>
        <w:ind w:left="4394" w:hanging="360"/>
      </w:pPr>
    </w:lvl>
    <w:lvl w:ilvl="5" w:tplc="0416001B" w:tentative="1">
      <w:start w:val="1"/>
      <w:numFmt w:val="lowerRoman"/>
      <w:lvlText w:val="%6."/>
      <w:lvlJc w:val="right"/>
      <w:pPr>
        <w:ind w:left="5114" w:hanging="180"/>
      </w:pPr>
    </w:lvl>
    <w:lvl w:ilvl="6" w:tplc="0416000F" w:tentative="1">
      <w:start w:val="1"/>
      <w:numFmt w:val="decimal"/>
      <w:lvlText w:val="%7."/>
      <w:lvlJc w:val="left"/>
      <w:pPr>
        <w:ind w:left="5834" w:hanging="360"/>
      </w:pPr>
    </w:lvl>
    <w:lvl w:ilvl="7" w:tplc="04160019" w:tentative="1">
      <w:start w:val="1"/>
      <w:numFmt w:val="lowerLetter"/>
      <w:lvlText w:val="%8."/>
      <w:lvlJc w:val="left"/>
      <w:pPr>
        <w:ind w:left="6554" w:hanging="360"/>
      </w:pPr>
    </w:lvl>
    <w:lvl w:ilvl="8" w:tplc="0416001B" w:tentative="1">
      <w:start w:val="1"/>
      <w:numFmt w:val="lowerRoman"/>
      <w:lvlText w:val="%9."/>
      <w:lvlJc w:val="right"/>
      <w:pPr>
        <w:ind w:left="7274" w:hanging="180"/>
      </w:pPr>
    </w:lvl>
  </w:abstractNum>
  <w:abstractNum w:abstractNumId="27" w15:restartNumberingAfterBreak="0">
    <w:nsid w:val="3B781B2E"/>
    <w:multiLevelType w:val="hybridMultilevel"/>
    <w:tmpl w:val="BF76A398"/>
    <w:lvl w:ilvl="0" w:tplc="AA62198A">
      <w:start w:val="1"/>
      <w:numFmt w:val="lowerLetter"/>
      <w:pStyle w:val="PargrafodaLista"/>
      <w:lvlText w:val="%1)"/>
      <w:lvlJc w:val="left"/>
      <w:pPr>
        <w:ind w:left="1658" w:hanging="360"/>
      </w:pPr>
      <w:rPr>
        <w:rFonts w:hint="default"/>
      </w:rPr>
    </w:lvl>
    <w:lvl w:ilvl="1" w:tplc="04160019" w:tentative="1">
      <w:start w:val="1"/>
      <w:numFmt w:val="lowerLetter"/>
      <w:lvlText w:val="%2."/>
      <w:lvlJc w:val="left"/>
      <w:pPr>
        <w:ind w:left="2378" w:hanging="360"/>
      </w:pPr>
    </w:lvl>
    <w:lvl w:ilvl="2" w:tplc="0416001B" w:tentative="1">
      <w:start w:val="1"/>
      <w:numFmt w:val="lowerRoman"/>
      <w:lvlText w:val="%3."/>
      <w:lvlJc w:val="right"/>
      <w:pPr>
        <w:ind w:left="3098" w:hanging="180"/>
      </w:pPr>
    </w:lvl>
    <w:lvl w:ilvl="3" w:tplc="0416000F" w:tentative="1">
      <w:start w:val="1"/>
      <w:numFmt w:val="decimal"/>
      <w:lvlText w:val="%4."/>
      <w:lvlJc w:val="left"/>
      <w:pPr>
        <w:ind w:left="3818" w:hanging="360"/>
      </w:pPr>
    </w:lvl>
    <w:lvl w:ilvl="4" w:tplc="04160019" w:tentative="1">
      <w:start w:val="1"/>
      <w:numFmt w:val="lowerLetter"/>
      <w:lvlText w:val="%5."/>
      <w:lvlJc w:val="left"/>
      <w:pPr>
        <w:ind w:left="4538" w:hanging="360"/>
      </w:pPr>
    </w:lvl>
    <w:lvl w:ilvl="5" w:tplc="0416001B" w:tentative="1">
      <w:start w:val="1"/>
      <w:numFmt w:val="lowerRoman"/>
      <w:lvlText w:val="%6."/>
      <w:lvlJc w:val="right"/>
      <w:pPr>
        <w:ind w:left="5258" w:hanging="180"/>
      </w:pPr>
    </w:lvl>
    <w:lvl w:ilvl="6" w:tplc="0416000F" w:tentative="1">
      <w:start w:val="1"/>
      <w:numFmt w:val="decimal"/>
      <w:lvlText w:val="%7."/>
      <w:lvlJc w:val="left"/>
      <w:pPr>
        <w:ind w:left="5978" w:hanging="360"/>
      </w:pPr>
    </w:lvl>
    <w:lvl w:ilvl="7" w:tplc="04160019" w:tentative="1">
      <w:start w:val="1"/>
      <w:numFmt w:val="lowerLetter"/>
      <w:lvlText w:val="%8."/>
      <w:lvlJc w:val="left"/>
      <w:pPr>
        <w:ind w:left="6698" w:hanging="360"/>
      </w:pPr>
    </w:lvl>
    <w:lvl w:ilvl="8" w:tplc="0416001B" w:tentative="1">
      <w:start w:val="1"/>
      <w:numFmt w:val="lowerRoman"/>
      <w:lvlText w:val="%9."/>
      <w:lvlJc w:val="right"/>
      <w:pPr>
        <w:ind w:left="7418" w:hanging="180"/>
      </w:pPr>
    </w:lvl>
  </w:abstractNum>
  <w:abstractNum w:abstractNumId="28" w15:restartNumberingAfterBreak="0">
    <w:nsid w:val="3BFB5102"/>
    <w:multiLevelType w:val="hybridMultilevel"/>
    <w:tmpl w:val="2B3856CA"/>
    <w:lvl w:ilvl="0" w:tplc="FCA849C0">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3FDE5D48"/>
    <w:multiLevelType w:val="hybridMultilevel"/>
    <w:tmpl w:val="B13005AE"/>
    <w:lvl w:ilvl="0" w:tplc="B0EE44A2">
      <w:start w:val="1"/>
      <w:numFmt w:val="decimal"/>
      <w:lvlText w:val="c%1)"/>
      <w:lvlJc w:val="left"/>
      <w:pPr>
        <w:ind w:left="72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1F7646F"/>
    <w:multiLevelType w:val="hybridMultilevel"/>
    <w:tmpl w:val="97F07EB0"/>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1" w15:restartNumberingAfterBreak="0">
    <w:nsid w:val="484F2FAC"/>
    <w:multiLevelType w:val="multilevel"/>
    <w:tmpl w:val="D864FB1C"/>
    <w:lvl w:ilvl="0">
      <w:start w:val="6"/>
      <w:numFmt w:val="decimal"/>
      <w:lvlText w:val="%1."/>
      <w:lvlJc w:val="left"/>
      <w:pPr>
        <w:ind w:left="495" w:hanging="495"/>
      </w:pPr>
      <w:rPr>
        <w:rFonts w:hint="default"/>
        <w:color w:val="0070C0"/>
      </w:rPr>
    </w:lvl>
    <w:lvl w:ilvl="1">
      <w:start w:val="3"/>
      <w:numFmt w:val="decimal"/>
      <w:lvlText w:val="%1.%2."/>
      <w:lvlJc w:val="left"/>
      <w:pPr>
        <w:ind w:left="920" w:hanging="495"/>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32" w15:restartNumberingAfterBreak="0">
    <w:nsid w:val="48663F70"/>
    <w:multiLevelType w:val="hybridMultilevel"/>
    <w:tmpl w:val="DDC8F48E"/>
    <w:lvl w:ilvl="0" w:tplc="04160001">
      <w:start w:val="1"/>
      <w:numFmt w:val="bullet"/>
      <w:lvlText w:val=""/>
      <w:lvlJc w:val="left"/>
      <w:pPr>
        <w:ind w:left="2625" w:hanging="360"/>
      </w:pPr>
      <w:rPr>
        <w:rFonts w:ascii="Symbol" w:hAnsi="Symbol" w:hint="default"/>
      </w:rPr>
    </w:lvl>
    <w:lvl w:ilvl="1" w:tplc="04160003" w:tentative="1">
      <w:start w:val="1"/>
      <w:numFmt w:val="bullet"/>
      <w:lvlText w:val="o"/>
      <w:lvlJc w:val="left"/>
      <w:pPr>
        <w:ind w:left="3345" w:hanging="360"/>
      </w:pPr>
      <w:rPr>
        <w:rFonts w:ascii="Courier New" w:hAnsi="Courier New" w:cs="Courier New" w:hint="default"/>
      </w:rPr>
    </w:lvl>
    <w:lvl w:ilvl="2" w:tplc="04160005" w:tentative="1">
      <w:start w:val="1"/>
      <w:numFmt w:val="bullet"/>
      <w:lvlText w:val=""/>
      <w:lvlJc w:val="left"/>
      <w:pPr>
        <w:ind w:left="4065" w:hanging="360"/>
      </w:pPr>
      <w:rPr>
        <w:rFonts w:ascii="Wingdings" w:hAnsi="Wingdings" w:hint="default"/>
      </w:rPr>
    </w:lvl>
    <w:lvl w:ilvl="3" w:tplc="04160001" w:tentative="1">
      <w:start w:val="1"/>
      <w:numFmt w:val="bullet"/>
      <w:lvlText w:val=""/>
      <w:lvlJc w:val="left"/>
      <w:pPr>
        <w:ind w:left="4785" w:hanging="360"/>
      </w:pPr>
      <w:rPr>
        <w:rFonts w:ascii="Symbol" w:hAnsi="Symbol" w:hint="default"/>
      </w:rPr>
    </w:lvl>
    <w:lvl w:ilvl="4" w:tplc="04160003" w:tentative="1">
      <w:start w:val="1"/>
      <w:numFmt w:val="bullet"/>
      <w:lvlText w:val="o"/>
      <w:lvlJc w:val="left"/>
      <w:pPr>
        <w:ind w:left="5505" w:hanging="360"/>
      </w:pPr>
      <w:rPr>
        <w:rFonts w:ascii="Courier New" w:hAnsi="Courier New" w:cs="Courier New" w:hint="default"/>
      </w:rPr>
    </w:lvl>
    <w:lvl w:ilvl="5" w:tplc="04160005" w:tentative="1">
      <w:start w:val="1"/>
      <w:numFmt w:val="bullet"/>
      <w:lvlText w:val=""/>
      <w:lvlJc w:val="left"/>
      <w:pPr>
        <w:ind w:left="6225" w:hanging="360"/>
      </w:pPr>
      <w:rPr>
        <w:rFonts w:ascii="Wingdings" w:hAnsi="Wingdings" w:hint="default"/>
      </w:rPr>
    </w:lvl>
    <w:lvl w:ilvl="6" w:tplc="04160001" w:tentative="1">
      <w:start w:val="1"/>
      <w:numFmt w:val="bullet"/>
      <w:lvlText w:val=""/>
      <w:lvlJc w:val="left"/>
      <w:pPr>
        <w:ind w:left="6945" w:hanging="360"/>
      </w:pPr>
      <w:rPr>
        <w:rFonts w:ascii="Symbol" w:hAnsi="Symbol" w:hint="default"/>
      </w:rPr>
    </w:lvl>
    <w:lvl w:ilvl="7" w:tplc="04160003" w:tentative="1">
      <w:start w:val="1"/>
      <w:numFmt w:val="bullet"/>
      <w:lvlText w:val="o"/>
      <w:lvlJc w:val="left"/>
      <w:pPr>
        <w:ind w:left="7665" w:hanging="360"/>
      </w:pPr>
      <w:rPr>
        <w:rFonts w:ascii="Courier New" w:hAnsi="Courier New" w:cs="Courier New" w:hint="default"/>
      </w:rPr>
    </w:lvl>
    <w:lvl w:ilvl="8" w:tplc="04160005" w:tentative="1">
      <w:start w:val="1"/>
      <w:numFmt w:val="bullet"/>
      <w:lvlText w:val=""/>
      <w:lvlJc w:val="left"/>
      <w:pPr>
        <w:ind w:left="8385" w:hanging="360"/>
      </w:pPr>
      <w:rPr>
        <w:rFonts w:ascii="Wingdings" w:hAnsi="Wingdings" w:hint="default"/>
      </w:rPr>
    </w:lvl>
  </w:abstractNum>
  <w:abstractNum w:abstractNumId="33" w15:restartNumberingAfterBreak="0">
    <w:nsid w:val="4C7739A3"/>
    <w:multiLevelType w:val="hybridMultilevel"/>
    <w:tmpl w:val="911687B8"/>
    <w:lvl w:ilvl="0" w:tplc="0D549942">
      <w:start w:val="1"/>
      <w:numFmt w:val="lowerLetter"/>
      <w:lvlText w:val="%1)"/>
      <w:lvlJc w:val="left"/>
      <w:pPr>
        <w:ind w:left="1911" w:hanging="360"/>
      </w:pPr>
      <w:rPr>
        <w:rFonts w:ascii="Arial" w:hAnsi="Arial" w:hint="default"/>
        <w:b w:val="0"/>
        <w:i w:val="0"/>
        <w:sz w:val="20"/>
        <w:szCs w:val="20"/>
      </w:rPr>
    </w:lvl>
    <w:lvl w:ilvl="1" w:tplc="04160019" w:tentative="1">
      <w:start w:val="1"/>
      <w:numFmt w:val="lowerLetter"/>
      <w:lvlText w:val="%2."/>
      <w:lvlJc w:val="left"/>
      <w:pPr>
        <w:ind w:left="2631" w:hanging="360"/>
      </w:pPr>
    </w:lvl>
    <w:lvl w:ilvl="2" w:tplc="0416001B" w:tentative="1">
      <w:start w:val="1"/>
      <w:numFmt w:val="lowerRoman"/>
      <w:lvlText w:val="%3."/>
      <w:lvlJc w:val="right"/>
      <w:pPr>
        <w:ind w:left="3351" w:hanging="180"/>
      </w:pPr>
    </w:lvl>
    <w:lvl w:ilvl="3" w:tplc="0416000F" w:tentative="1">
      <w:start w:val="1"/>
      <w:numFmt w:val="decimal"/>
      <w:lvlText w:val="%4."/>
      <w:lvlJc w:val="left"/>
      <w:pPr>
        <w:ind w:left="4071" w:hanging="360"/>
      </w:pPr>
    </w:lvl>
    <w:lvl w:ilvl="4" w:tplc="04160019" w:tentative="1">
      <w:start w:val="1"/>
      <w:numFmt w:val="lowerLetter"/>
      <w:lvlText w:val="%5."/>
      <w:lvlJc w:val="left"/>
      <w:pPr>
        <w:ind w:left="4791" w:hanging="360"/>
      </w:pPr>
    </w:lvl>
    <w:lvl w:ilvl="5" w:tplc="0416001B" w:tentative="1">
      <w:start w:val="1"/>
      <w:numFmt w:val="lowerRoman"/>
      <w:lvlText w:val="%6."/>
      <w:lvlJc w:val="right"/>
      <w:pPr>
        <w:ind w:left="5511" w:hanging="180"/>
      </w:pPr>
    </w:lvl>
    <w:lvl w:ilvl="6" w:tplc="0416000F" w:tentative="1">
      <w:start w:val="1"/>
      <w:numFmt w:val="decimal"/>
      <w:lvlText w:val="%7."/>
      <w:lvlJc w:val="left"/>
      <w:pPr>
        <w:ind w:left="6231" w:hanging="360"/>
      </w:pPr>
    </w:lvl>
    <w:lvl w:ilvl="7" w:tplc="04160019" w:tentative="1">
      <w:start w:val="1"/>
      <w:numFmt w:val="lowerLetter"/>
      <w:lvlText w:val="%8."/>
      <w:lvlJc w:val="left"/>
      <w:pPr>
        <w:ind w:left="6951" w:hanging="360"/>
      </w:pPr>
    </w:lvl>
    <w:lvl w:ilvl="8" w:tplc="0416001B" w:tentative="1">
      <w:start w:val="1"/>
      <w:numFmt w:val="lowerRoman"/>
      <w:lvlText w:val="%9."/>
      <w:lvlJc w:val="right"/>
      <w:pPr>
        <w:ind w:left="7671" w:hanging="180"/>
      </w:pPr>
    </w:lvl>
  </w:abstractNum>
  <w:abstractNum w:abstractNumId="34"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7"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5F0B70C5"/>
    <w:multiLevelType w:val="hybridMultilevel"/>
    <w:tmpl w:val="9A2AC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41" w15:restartNumberingAfterBreak="0">
    <w:nsid w:val="67AA33D7"/>
    <w:multiLevelType w:val="hybridMultilevel"/>
    <w:tmpl w:val="5E9AA938"/>
    <w:lvl w:ilvl="0" w:tplc="D7508FD8">
      <w:start w:val="1"/>
      <w:numFmt w:val="lowerLetter"/>
      <w:lvlText w:val="%1)"/>
      <w:lvlJc w:val="left"/>
      <w:pPr>
        <w:ind w:left="1713" w:hanging="360"/>
      </w:pPr>
      <w:rPr>
        <w:rFonts w:ascii="Arial" w:hAnsi="Arial" w:hint="default"/>
        <w:b w:val="0"/>
        <w:i w:val="0"/>
        <w:color w:val="auto"/>
        <w:sz w:val="22"/>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2"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44" w15:restartNumberingAfterBreak="0">
    <w:nsid w:val="70AF3C66"/>
    <w:multiLevelType w:val="multilevel"/>
    <w:tmpl w:val="9B2698CE"/>
    <w:lvl w:ilvl="0">
      <w:start w:val="6"/>
      <w:numFmt w:val="decimal"/>
      <w:lvlText w:val="%1."/>
      <w:lvlJc w:val="left"/>
      <w:pPr>
        <w:ind w:left="495" w:hanging="495"/>
      </w:pPr>
      <w:rPr>
        <w:rFonts w:hint="default"/>
        <w:color w:val="0070C0"/>
      </w:rPr>
    </w:lvl>
    <w:lvl w:ilvl="1">
      <w:start w:val="2"/>
      <w:numFmt w:val="decimal"/>
      <w:lvlText w:val="%1.%2."/>
      <w:lvlJc w:val="left"/>
      <w:pPr>
        <w:ind w:left="920" w:hanging="495"/>
      </w:pPr>
      <w:rPr>
        <w:rFonts w:hint="default"/>
        <w:color w:val="0070C0"/>
      </w:rPr>
    </w:lvl>
    <w:lvl w:ilvl="2">
      <w:start w:val="1"/>
      <w:numFmt w:val="decimal"/>
      <w:lvlText w:val="%1.%2.%3."/>
      <w:lvlJc w:val="left"/>
      <w:pPr>
        <w:ind w:left="1570" w:hanging="720"/>
      </w:pPr>
      <w:rPr>
        <w:rFonts w:hint="default"/>
        <w:color w:val="0070C0"/>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45"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6"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9550354"/>
    <w:multiLevelType w:val="hybridMultilevel"/>
    <w:tmpl w:val="34669522"/>
    <w:lvl w:ilvl="0" w:tplc="63DED438">
      <w:start w:val="1"/>
      <w:numFmt w:val="bullet"/>
      <w:lvlText w:val="-"/>
      <w:lvlJc w:val="left"/>
      <w:pPr>
        <w:ind w:left="1143" w:hanging="360"/>
      </w:pPr>
      <w:rPr>
        <w:rFonts w:ascii="Courier New" w:hAnsi="Courier New" w:hint="default"/>
      </w:rPr>
    </w:lvl>
    <w:lvl w:ilvl="1" w:tplc="04160003" w:tentative="1">
      <w:start w:val="1"/>
      <w:numFmt w:val="bullet"/>
      <w:lvlText w:val="o"/>
      <w:lvlJc w:val="left"/>
      <w:pPr>
        <w:ind w:left="1863" w:hanging="360"/>
      </w:pPr>
      <w:rPr>
        <w:rFonts w:ascii="Courier New" w:hAnsi="Courier New" w:cs="Courier New" w:hint="default"/>
      </w:rPr>
    </w:lvl>
    <w:lvl w:ilvl="2" w:tplc="04160005" w:tentative="1">
      <w:start w:val="1"/>
      <w:numFmt w:val="bullet"/>
      <w:lvlText w:val=""/>
      <w:lvlJc w:val="left"/>
      <w:pPr>
        <w:ind w:left="2583" w:hanging="360"/>
      </w:pPr>
      <w:rPr>
        <w:rFonts w:ascii="Wingdings" w:hAnsi="Wingdings" w:hint="default"/>
      </w:rPr>
    </w:lvl>
    <w:lvl w:ilvl="3" w:tplc="04160001" w:tentative="1">
      <w:start w:val="1"/>
      <w:numFmt w:val="bullet"/>
      <w:lvlText w:val=""/>
      <w:lvlJc w:val="left"/>
      <w:pPr>
        <w:ind w:left="3303" w:hanging="360"/>
      </w:pPr>
      <w:rPr>
        <w:rFonts w:ascii="Symbol" w:hAnsi="Symbol" w:hint="default"/>
      </w:rPr>
    </w:lvl>
    <w:lvl w:ilvl="4" w:tplc="04160003" w:tentative="1">
      <w:start w:val="1"/>
      <w:numFmt w:val="bullet"/>
      <w:lvlText w:val="o"/>
      <w:lvlJc w:val="left"/>
      <w:pPr>
        <w:ind w:left="4023" w:hanging="360"/>
      </w:pPr>
      <w:rPr>
        <w:rFonts w:ascii="Courier New" w:hAnsi="Courier New" w:cs="Courier New" w:hint="default"/>
      </w:rPr>
    </w:lvl>
    <w:lvl w:ilvl="5" w:tplc="04160005" w:tentative="1">
      <w:start w:val="1"/>
      <w:numFmt w:val="bullet"/>
      <w:lvlText w:val=""/>
      <w:lvlJc w:val="left"/>
      <w:pPr>
        <w:ind w:left="4743" w:hanging="360"/>
      </w:pPr>
      <w:rPr>
        <w:rFonts w:ascii="Wingdings" w:hAnsi="Wingdings" w:hint="default"/>
      </w:rPr>
    </w:lvl>
    <w:lvl w:ilvl="6" w:tplc="04160001" w:tentative="1">
      <w:start w:val="1"/>
      <w:numFmt w:val="bullet"/>
      <w:lvlText w:val=""/>
      <w:lvlJc w:val="left"/>
      <w:pPr>
        <w:ind w:left="5463" w:hanging="360"/>
      </w:pPr>
      <w:rPr>
        <w:rFonts w:ascii="Symbol" w:hAnsi="Symbol" w:hint="default"/>
      </w:rPr>
    </w:lvl>
    <w:lvl w:ilvl="7" w:tplc="04160003" w:tentative="1">
      <w:start w:val="1"/>
      <w:numFmt w:val="bullet"/>
      <w:lvlText w:val="o"/>
      <w:lvlJc w:val="left"/>
      <w:pPr>
        <w:ind w:left="6183" w:hanging="360"/>
      </w:pPr>
      <w:rPr>
        <w:rFonts w:ascii="Courier New" w:hAnsi="Courier New" w:cs="Courier New" w:hint="default"/>
      </w:rPr>
    </w:lvl>
    <w:lvl w:ilvl="8" w:tplc="04160005" w:tentative="1">
      <w:start w:val="1"/>
      <w:numFmt w:val="bullet"/>
      <w:lvlText w:val=""/>
      <w:lvlJc w:val="left"/>
      <w:pPr>
        <w:ind w:left="6903" w:hanging="360"/>
      </w:pPr>
      <w:rPr>
        <w:rFonts w:ascii="Wingdings" w:hAnsi="Wingdings" w:hint="default"/>
      </w:rPr>
    </w:lvl>
  </w:abstractNum>
  <w:abstractNum w:abstractNumId="49" w15:restartNumberingAfterBreak="0">
    <w:nsid w:val="7C7A2C93"/>
    <w:multiLevelType w:val="hybridMultilevel"/>
    <w:tmpl w:val="5FA6EAE4"/>
    <w:lvl w:ilvl="0" w:tplc="FCA849C0">
      <w:start w:val="1"/>
      <w:numFmt w:val="bullet"/>
      <w:lvlText w:val="-"/>
      <w:lvlJc w:val="left"/>
      <w:pPr>
        <w:ind w:left="2412" w:hanging="360"/>
      </w:pPr>
      <w:rPr>
        <w:rFonts w:ascii="Courier New" w:hAnsi="Courier New" w:hint="default"/>
      </w:rPr>
    </w:lvl>
    <w:lvl w:ilvl="1" w:tplc="04160003" w:tentative="1">
      <w:start w:val="1"/>
      <w:numFmt w:val="bullet"/>
      <w:lvlText w:val="o"/>
      <w:lvlJc w:val="left"/>
      <w:pPr>
        <w:ind w:left="3132" w:hanging="360"/>
      </w:pPr>
      <w:rPr>
        <w:rFonts w:ascii="Courier New" w:hAnsi="Courier New" w:cs="Courier New" w:hint="default"/>
      </w:rPr>
    </w:lvl>
    <w:lvl w:ilvl="2" w:tplc="04160005" w:tentative="1">
      <w:start w:val="1"/>
      <w:numFmt w:val="bullet"/>
      <w:lvlText w:val=""/>
      <w:lvlJc w:val="left"/>
      <w:pPr>
        <w:ind w:left="3852" w:hanging="360"/>
      </w:pPr>
      <w:rPr>
        <w:rFonts w:ascii="Wingdings" w:hAnsi="Wingdings" w:hint="default"/>
      </w:rPr>
    </w:lvl>
    <w:lvl w:ilvl="3" w:tplc="04160001" w:tentative="1">
      <w:start w:val="1"/>
      <w:numFmt w:val="bullet"/>
      <w:lvlText w:val=""/>
      <w:lvlJc w:val="left"/>
      <w:pPr>
        <w:ind w:left="4572" w:hanging="360"/>
      </w:pPr>
      <w:rPr>
        <w:rFonts w:ascii="Symbol" w:hAnsi="Symbol" w:hint="default"/>
      </w:rPr>
    </w:lvl>
    <w:lvl w:ilvl="4" w:tplc="04160003" w:tentative="1">
      <w:start w:val="1"/>
      <w:numFmt w:val="bullet"/>
      <w:lvlText w:val="o"/>
      <w:lvlJc w:val="left"/>
      <w:pPr>
        <w:ind w:left="5292" w:hanging="360"/>
      </w:pPr>
      <w:rPr>
        <w:rFonts w:ascii="Courier New" w:hAnsi="Courier New" w:cs="Courier New" w:hint="default"/>
      </w:rPr>
    </w:lvl>
    <w:lvl w:ilvl="5" w:tplc="04160005" w:tentative="1">
      <w:start w:val="1"/>
      <w:numFmt w:val="bullet"/>
      <w:lvlText w:val=""/>
      <w:lvlJc w:val="left"/>
      <w:pPr>
        <w:ind w:left="6012" w:hanging="360"/>
      </w:pPr>
      <w:rPr>
        <w:rFonts w:ascii="Wingdings" w:hAnsi="Wingdings" w:hint="default"/>
      </w:rPr>
    </w:lvl>
    <w:lvl w:ilvl="6" w:tplc="04160001" w:tentative="1">
      <w:start w:val="1"/>
      <w:numFmt w:val="bullet"/>
      <w:lvlText w:val=""/>
      <w:lvlJc w:val="left"/>
      <w:pPr>
        <w:ind w:left="6732" w:hanging="360"/>
      </w:pPr>
      <w:rPr>
        <w:rFonts w:ascii="Symbol" w:hAnsi="Symbol" w:hint="default"/>
      </w:rPr>
    </w:lvl>
    <w:lvl w:ilvl="7" w:tplc="04160003" w:tentative="1">
      <w:start w:val="1"/>
      <w:numFmt w:val="bullet"/>
      <w:lvlText w:val="o"/>
      <w:lvlJc w:val="left"/>
      <w:pPr>
        <w:ind w:left="7452" w:hanging="360"/>
      </w:pPr>
      <w:rPr>
        <w:rFonts w:ascii="Courier New" w:hAnsi="Courier New" w:cs="Courier New" w:hint="default"/>
      </w:rPr>
    </w:lvl>
    <w:lvl w:ilvl="8" w:tplc="04160005" w:tentative="1">
      <w:start w:val="1"/>
      <w:numFmt w:val="bullet"/>
      <w:lvlText w:val=""/>
      <w:lvlJc w:val="left"/>
      <w:pPr>
        <w:ind w:left="8172" w:hanging="360"/>
      </w:pPr>
      <w:rPr>
        <w:rFonts w:ascii="Wingdings" w:hAnsi="Wingdings" w:hint="default"/>
      </w:rPr>
    </w:lvl>
  </w:abstractNum>
  <w:abstractNum w:abstractNumId="50" w15:restartNumberingAfterBreak="0">
    <w:nsid w:val="7E490CE9"/>
    <w:multiLevelType w:val="hybridMultilevel"/>
    <w:tmpl w:val="F11EC5EE"/>
    <w:lvl w:ilvl="0" w:tplc="C4A8FF88">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46"/>
  </w:num>
  <w:num w:numId="3">
    <w:abstractNumId w:val="34"/>
  </w:num>
  <w:num w:numId="4">
    <w:abstractNumId w:val="47"/>
  </w:num>
  <w:num w:numId="5">
    <w:abstractNumId w:val="15"/>
  </w:num>
  <w:num w:numId="6">
    <w:abstractNumId w:val="36"/>
  </w:num>
  <w:num w:numId="7">
    <w:abstractNumId w:val="6"/>
  </w:num>
  <w:num w:numId="8">
    <w:abstractNumId w:val="43"/>
  </w:num>
  <w:num w:numId="9">
    <w:abstractNumId w:val="14"/>
  </w:num>
  <w:num w:numId="10">
    <w:abstractNumId w:val="24"/>
  </w:num>
  <w:num w:numId="11">
    <w:abstractNumId w:val="51"/>
  </w:num>
  <w:num w:numId="12">
    <w:abstractNumId w:val="18"/>
  </w:num>
  <w:num w:numId="13">
    <w:abstractNumId w:val="8"/>
  </w:num>
  <w:num w:numId="14">
    <w:abstractNumId w:val="26"/>
  </w:num>
  <w:num w:numId="15">
    <w:abstractNumId w:val="33"/>
  </w:num>
  <w:num w:numId="16">
    <w:abstractNumId w:val="37"/>
  </w:num>
  <w:num w:numId="17">
    <w:abstractNumId w:val="4"/>
  </w:num>
  <w:num w:numId="18">
    <w:abstractNumId w:val="38"/>
  </w:num>
  <w:num w:numId="19">
    <w:abstractNumId w:val="48"/>
  </w:num>
  <w:num w:numId="20">
    <w:abstractNumId w:val="5"/>
  </w:num>
  <w:num w:numId="21">
    <w:abstractNumId w:val="45"/>
  </w:num>
  <w:num w:numId="22">
    <w:abstractNumId w:val="9"/>
  </w:num>
  <w:num w:numId="23">
    <w:abstractNumId w:val="50"/>
  </w:num>
  <w:num w:numId="24">
    <w:abstractNumId w:val="22"/>
  </w:num>
  <w:num w:numId="25">
    <w:abstractNumId w:val="35"/>
  </w:num>
  <w:num w:numId="26">
    <w:abstractNumId w:val="16"/>
  </w:num>
  <w:num w:numId="27">
    <w:abstractNumId w:val="42"/>
  </w:num>
  <w:num w:numId="28">
    <w:abstractNumId w:val="40"/>
  </w:num>
  <w:num w:numId="29">
    <w:abstractNumId w:val="27"/>
  </w:num>
  <w:num w:numId="30">
    <w:abstractNumId w:val="19"/>
  </w:num>
  <w:num w:numId="31">
    <w:abstractNumId w:val="21"/>
  </w:num>
  <w:num w:numId="32">
    <w:abstractNumId w:val="49"/>
  </w:num>
  <w:num w:numId="33">
    <w:abstractNumId w:val="27"/>
    <w:lvlOverride w:ilvl="0">
      <w:startOverride w:val="1"/>
    </w:lvlOverride>
  </w:num>
  <w:num w:numId="34">
    <w:abstractNumId w:val="27"/>
    <w:lvlOverride w:ilvl="0">
      <w:startOverride w:val="1"/>
    </w:lvlOverride>
  </w:num>
  <w:num w:numId="35">
    <w:abstractNumId w:val="27"/>
    <w:lvlOverride w:ilvl="0">
      <w:startOverride w:val="1"/>
    </w:lvlOverride>
  </w:num>
  <w:num w:numId="36">
    <w:abstractNumId w:val="10"/>
  </w:num>
  <w:num w:numId="37">
    <w:abstractNumId w:val="23"/>
  </w:num>
  <w:num w:numId="38">
    <w:abstractNumId w:val="44"/>
  </w:num>
  <w:num w:numId="39">
    <w:abstractNumId w:val="31"/>
  </w:num>
  <w:num w:numId="40">
    <w:abstractNumId w:val="12"/>
  </w:num>
  <w:num w:numId="41">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17"/>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11"/>
  </w:num>
  <w:num w:numId="46">
    <w:abstractNumId w:val="30"/>
  </w:num>
  <w:num w:numId="47">
    <w:abstractNumId w:val="1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41"/>
  </w:num>
  <w:num w:numId="52">
    <w:abstractNumId w:val="32"/>
  </w:num>
  <w:num w:numId="53">
    <w:abstractNumId w:val="13"/>
  </w:num>
  <w:num w:numId="54">
    <w:abstractNumId w:val="27"/>
    <w:lvlOverride w:ilvl="0">
      <w:startOverride w:val="1"/>
    </w:lvlOverride>
  </w:num>
  <w:num w:numId="55">
    <w:abstractNumId w:val="28"/>
  </w:num>
  <w:num w:numId="56">
    <w:abstractNumId w:val="20"/>
  </w:num>
  <w:num w:numId="57">
    <w:abstractNumId w:val="17"/>
  </w:num>
  <w:num w:numId="58">
    <w:abstractNumId w:val="17"/>
  </w:num>
  <w:num w:numId="59">
    <w:abstractNumId w:val="7"/>
  </w:num>
  <w:num w:numId="60">
    <w:abstractNumId w:val="17"/>
  </w:num>
  <w:num w:numId="61">
    <w:abstractNumId w:val="17"/>
  </w:num>
  <w:num w:numId="62">
    <w:abstractNumId w:val="27"/>
  </w:num>
  <w:num w:numId="63">
    <w:abstractNumId w:val="17"/>
  </w:num>
  <w:num w:numId="64">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CB"/>
    <w:rsid w:val="0000114F"/>
    <w:rsid w:val="00003567"/>
    <w:rsid w:val="000059AB"/>
    <w:rsid w:val="00007FB3"/>
    <w:rsid w:val="000105CA"/>
    <w:rsid w:val="0001193D"/>
    <w:rsid w:val="000141FC"/>
    <w:rsid w:val="0001493B"/>
    <w:rsid w:val="00014E2D"/>
    <w:rsid w:val="000157B9"/>
    <w:rsid w:val="000159E4"/>
    <w:rsid w:val="00016136"/>
    <w:rsid w:val="00016648"/>
    <w:rsid w:val="000168A4"/>
    <w:rsid w:val="00017CD1"/>
    <w:rsid w:val="00020834"/>
    <w:rsid w:val="0002157E"/>
    <w:rsid w:val="00022E0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2AB8"/>
    <w:rsid w:val="00033891"/>
    <w:rsid w:val="00034216"/>
    <w:rsid w:val="00036CB7"/>
    <w:rsid w:val="00036FF5"/>
    <w:rsid w:val="0004001A"/>
    <w:rsid w:val="000403CA"/>
    <w:rsid w:val="00040472"/>
    <w:rsid w:val="00040758"/>
    <w:rsid w:val="00041D0C"/>
    <w:rsid w:val="000438AC"/>
    <w:rsid w:val="00043913"/>
    <w:rsid w:val="00043D7D"/>
    <w:rsid w:val="00043E93"/>
    <w:rsid w:val="00044664"/>
    <w:rsid w:val="000502D1"/>
    <w:rsid w:val="00053321"/>
    <w:rsid w:val="000538B8"/>
    <w:rsid w:val="00055677"/>
    <w:rsid w:val="0005640B"/>
    <w:rsid w:val="0005766E"/>
    <w:rsid w:val="00060B69"/>
    <w:rsid w:val="00060CEB"/>
    <w:rsid w:val="0006294E"/>
    <w:rsid w:val="00064A7F"/>
    <w:rsid w:val="00065BB9"/>
    <w:rsid w:val="00066B99"/>
    <w:rsid w:val="00066CCD"/>
    <w:rsid w:val="0007212F"/>
    <w:rsid w:val="00072AAD"/>
    <w:rsid w:val="00076A4A"/>
    <w:rsid w:val="00081121"/>
    <w:rsid w:val="00081604"/>
    <w:rsid w:val="0008226D"/>
    <w:rsid w:val="000823E6"/>
    <w:rsid w:val="00082B11"/>
    <w:rsid w:val="00082E03"/>
    <w:rsid w:val="0008374A"/>
    <w:rsid w:val="00084037"/>
    <w:rsid w:val="000845A2"/>
    <w:rsid w:val="000879B5"/>
    <w:rsid w:val="00090AD3"/>
    <w:rsid w:val="000923BD"/>
    <w:rsid w:val="000928FC"/>
    <w:rsid w:val="00095CFA"/>
    <w:rsid w:val="00095EFE"/>
    <w:rsid w:val="000A0891"/>
    <w:rsid w:val="000A0D86"/>
    <w:rsid w:val="000A2353"/>
    <w:rsid w:val="000A3CDE"/>
    <w:rsid w:val="000A56A6"/>
    <w:rsid w:val="000A5EC7"/>
    <w:rsid w:val="000A633A"/>
    <w:rsid w:val="000A6789"/>
    <w:rsid w:val="000A6959"/>
    <w:rsid w:val="000A762D"/>
    <w:rsid w:val="000A7723"/>
    <w:rsid w:val="000A7AB4"/>
    <w:rsid w:val="000A7EAD"/>
    <w:rsid w:val="000B0263"/>
    <w:rsid w:val="000B0E94"/>
    <w:rsid w:val="000B197C"/>
    <w:rsid w:val="000B19CD"/>
    <w:rsid w:val="000B307E"/>
    <w:rsid w:val="000B4764"/>
    <w:rsid w:val="000B4E45"/>
    <w:rsid w:val="000B5F30"/>
    <w:rsid w:val="000B7017"/>
    <w:rsid w:val="000B762E"/>
    <w:rsid w:val="000B7E2B"/>
    <w:rsid w:val="000C646F"/>
    <w:rsid w:val="000C6F8F"/>
    <w:rsid w:val="000D0544"/>
    <w:rsid w:val="000D222D"/>
    <w:rsid w:val="000D33C9"/>
    <w:rsid w:val="000D3EA6"/>
    <w:rsid w:val="000D458D"/>
    <w:rsid w:val="000D4E10"/>
    <w:rsid w:val="000D7C24"/>
    <w:rsid w:val="000D7D46"/>
    <w:rsid w:val="000E0238"/>
    <w:rsid w:val="000E1AF6"/>
    <w:rsid w:val="000E54F5"/>
    <w:rsid w:val="000E619A"/>
    <w:rsid w:val="000E64DA"/>
    <w:rsid w:val="000E67DE"/>
    <w:rsid w:val="000E68BD"/>
    <w:rsid w:val="000F2ED3"/>
    <w:rsid w:val="000F656C"/>
    <w:rsid w:val="000F6595"/>
    <w:rsid w:val="000F7072"/>
    <w:rsid w:val="000F70AC"/>
    <w:rsid w:val="000F712F"/>
    <w:rsid w:val="000F7268"/>
    <w:rsid w:val="000F727A"/>
    <w:rsid w:val="00102789"/>
    <w:rsid w:val="001031CE"/>
    <w:rsid w:val="00104997"/>
    <w:rsid w:val="00104DBE"/>
    <w:rsid w:val="001057AE"/>
    <w:rsid w:val="0010799A"/>
    <w:rsid w:val="00110F48"/>
    <w:rsid w:val="00111B75"/>
    <w:rsid w:val="001125CA"/>
    <w:rsid w:val="001138A3"/>
    <w:rsid w:val="00114BAD"/>
    <w:rsid w:val="00114DB4"/>
    <w:rsid w:val="00116C09"/>
    <w:rsid w:val="00116DEC"/>
    <w:rsid w:val="00120D10"/>
    <w:rsid w:val="00122B9C"/>
    <w:rsid w:val="00122CAF"/>
    <w:rsid w:val="00123C9F"/>
    <w:rsid w:val="0012563E"/>
    <w:rsid w:val="00127C1D"/>
    <w:rsid w:val="00131CE1"/>
    <w:rsid w:val="001336EF"/>
    <w:rsid w:val="001351FE"/>
    <w:rsid w:val="00135CD7"/>
    <w:rsid w:val="00137263"/>
    <w:rsid w:val="00141C2D"/>
    <w:rsid w:val="0014222D"/>
    <w:rsid w:val="00142F57"/>
    <w:rsid w:val="0014395C"/>
    <w:rsid w:val="00144B66"/>
    <w:rsid w:val="00146419"/>
    <w:rsid w:val="00151295"/>
    <w:rsid w:val="00151EA9"/>
    <w:rsid w:val="001526C7"/>
    <w:rsid w:val="00152DB1"/>
    <w:rsid w:val="00154571"/>
    <w:rsid w:val="001554C7"/>
    <w:rsid w:val="00156826"/>
    <w:rsid w:val="00157183"/>
    <w:rsid w:val="0016084A"/>
    <w:rsid w:val="00161E06"/>
    <w:rsid w:val="00162830"/>
    <w:rsid w:val="001634F9"/>
    <w:rsid w:val="00166457"/>
    <w:rsid w:val="001672E3"/>
    <w:rsid w:val="00170F2A"/>
    <w:rsid w:val="00171293"/>
    <w:rsid w:val="00171333"/>
    <w:rsid w:val="00173987"/>
    <w:rsid w:val="001745DC"/>
    <w:rsid w:val="00175E98"/>
    <w:rsid w:val="001806E3"/>
    <w:rsid w:val="001814EC"/>
    <w:rsid w:val="0018231E"/>
    <w:rsid w:val="00182CCE"/>
    <w:rsid w:val="00182F99"/>
    <w:rsid w:val="00183292"/>
    <w:rsid w:val="00184943"/>
    <w:rsid w:val="0018698C"/>
    <w:rsid w:val="001876E6"/>
    <w:rsid w:val="001879F6"/>
    <w:rsid w:val="00187BC8"/>
    <w:rsid w:val="00190F84"/>
    <w:rsid w:val="00192608"/>
    <w:rsid w:val="00193167"/>
    <w:rsid w:val="00197044"/>
    <w:rsid w:val="0019779B"/>
    <w:rsid w:val="001A0788"/>
    <w:rsid w:val="001A090E"/>
    <w:rsid w:val="001A126B"/>
    <w:rsid w:val="001A16CE"/>
    <w:rsid w:val="001A2136"/>
    <w:rsid w:val="001A3F38"/>
    <w:rsid w:val="001A5EF3"/>
    <w:rsid w:val="001A6281"/>
    <w:rsid w:val="001B17A7"/>
    <w:rsid w:val="001B19A2"/>
    <w:rsid w:val="001B1ED0"/>
    <w:rsid w:val="001B28AC"/>
    <w:rsid w:val="001B30C0"/>
    <w:rsid w:val="001B4DE7"/>
    <w:rsid w:val="001C0273"/>
    <w:rsid w:val="001C0E61"/>
    <w:rsid w:val="001C1004"/>
    <w:rsid w:val="001C2B29"/>
    <w:rsid w:val="001C2CCE"/>
    <w:rsid w:val="001C2E3A"/>
    <w:rsid w:val="001C2F84"/>
    <w:rsid w:val="001C437D"/>
    <w:rsid w:val="001C4659"/>
    <w:rsid w:val="001C4864"/>
    <w:rsid w:val="001C4A56"/>
    <w:rsid w:val="001C5A6D"/>
    <w:rsid w:val="001C7263"/>
    <w:rsid w:val="001D1153"/>
    <w:rsid w:val="001D1507"/>
    <w:rsid w:val="001D2DF8"/>
    <w:rsid w:val="001D379E"/>
    <w:rsid w:val="001D3E4E"/>
    <w:rsid w:val="001D44C8"/>
    <w:rsid w:val="001D476A"/>
    <w:rsid w:val="001D4906"/>
    <w:rsid w:val="001D4FF2"/>
    <w:rsid w:val="001D504B"/>
    <w:rsid w:val="001D5D16"/>
    <w:rsid w:val="001D7000"/>
    <w:rsid w:val="001E1402"/>
    <w:rsid w:val="001E2277"/>
    <w:rsid w:val="001E2AC1"/>
    <w:rsid w:val="001E306D"/>
    <w:rsid w:val="001E3217"/>
    <w:rsid w:val="001E7C28"/>
    <w:rsid w:val="001E7E1D"/>
    <w:rsid w:val="001E7ED5"/>
    <w:rsid w:val="001F2743"/>
    <w:rsid w:val="001F46E6"/>
    <w:rsid w:val="001F4A2F"/>
    <w:rsid w:val="001F5C0F"/>
    <w:rsid w:val="001F6435"/>
    <w:rsid w:val="00200994"/>
    <w:rsid w:val="00200C7F"/>
    <w:rsid w:val="0020101F"/>
    <w:rsid w:val="002015D7"/>
    <w:rsid w:val="002045EA"/>
    <w:rsid w:val="0020668D"/>
    <w:rsid w:val="002076A0"/>
    <w:rsid w:val="0021039B"/>
    <w:rsid w:val="00211A6F"/>
    <w:rsid w:val="00212334"/>
    <w:rsid w:val="00212606"/>
    <w:rsid w:val="0021758F"/>
    <w:rsid w:val="002205EC"/>
    <w:rsid w:val="00220A14"/>
    <w:rsid w:val="00220C30"/>
    <w:rsid w:val="0022348D"/>
    <w:rsid w:val="00225A72"/>
    <w:rsid w:val="00226D89"/>
    <w:rsid w:val="00227F33"/>
    <w:rsid w:val="00233FF3"/>
    <w:rsid w:val="00236126"/>
    <w:rsid w:val="002406C1"/>
    <w:rsid w:val="00240DB0"/>
    <w:rsid w:val="00242784"/>
    <w:rsid w:val="00243DB8"/>
    <w:rsid w:val="00244438"/>
    <w:rsid w:val="002459E5"/>
    <w:rsid w:val="0024700D"/>
    <w:rsid w:val="00251316"/>
    <w:rsid w:val="00252803"/>
    <w:rsid w:val="00253F12"/>
    <w:rsid w:val="00254A1F"/>
    <w:rsid w:val="00255FBD"/>
    <w:rsid w:val="00256E74"/>
    <w:rsid w:val="00257E03"/>
    <w:rsid w:val="0026026A"/>
    <w:rsid w:val="00260828"/>
    <w:rsid w:val="00263411"/>
    <w:rsid w:val="00263E34"/>
    <w:rsid w:val="00264C91"/>
    <w:rsid w:val="0026641E"/>
    <w:rsid w:val="00271ABD"/>
    <w:rsid w:val="00272171"/>
    <w:rsid w:val="00272392"/>
    <w:rsid w:val="00274B90"/>
    <w:rsid w:val="002762C6"/>
    <w:rsid w:val="00280124"/>
    <w:rsid w:val="0028150D"/>
    <w:rsid w:val="00285D35"/>
    <w:rsid w:val="002860FD"/>
    <w:rsid w:val="002873F4"/>
    <w:rsid w:val="00290E7E"/>
    <w:rsid w:val="00291F30"/>
    <w:rsid w:val="00295A64"/>
    <w:rsid w:val="0029748B"/>
    <w:rsid w:val="002A048B"/>
    <w:rsid w:val="002A2784"/>
    <w:rsid w:val="002A28F8"/>
    <w:rsid w:val="002A2F86"/>
    <w:rsid w:val="002A40C4"/>
    <w:rsid w:val="002A61FD"/>
    <w:rsid w:val="002A692C"/>
    <w:rsid w:val="002A725B"/>
    <w:rsid w:val="002B092B"/>
    <w:rsid w:val="002B1159"/>
    <w:rsid w:val="002B4D0C"/>
    <w:rsid w:val="002B4E09"/>
    <w:rsid w:val="002B7F64"/>
    <w:rsid w:val="002C1E14"/>
    <w:rsid w:val="002C39F4"/>
    <w:rsid w:val="002C4BE5"/>
    <w:rsid w:val="002C6775"/>
    <w:rsid w:val="002C69D7"/>
    <w:rsid w:val="002C7272"/>
    <w:rsid w:val="002D07DA"/>
    <w:rsid w:val="002D0844"/>
    <w:rsid w:val="002D3C5C"/>
    <w:rsid w:val="002D6DEC"/>
    <w:rsid w:val="002D7781"/>
    <w:rsid w:val="002E00DC"/>
    <w:rsid w:val="002E09B3"/>
    <w:rsid w:val="002E1712"/>
    <w:rsid w:val="002E4D82"/>
    <w:rsid w:val="002E6449"/>
    <w:rsid w:val="002E721C"/>
    <w:rsid w:val="002F0576"/>
    <w:rsid w:val="002F21F4"/>
    <w:rsid w:val="002F2633"/>
    <w:rsid w:val="002F4BEB"/>
    <w:rsid w:val="002F4D98"/>
    <w:rsid w:val="002F5E82"/>
    <w:rsid w:val="002F709B"/>
    <w:rsid w:val="002F714A"/>
    <w:rsid w:val="0030066F"/>
    <w:rsid w:val="003010B3"/>
    <w:rsid w:val="00304CFE"/>
    <w:rsid w:val="0030588D"/>
    <w:rsid w:val="00305F4C"/>
    <w:rsid w:val="003060ED"/>
    <w:rsid w:val="00311ACD"/>
    <w:rsid w:val="003121D7"/>
    <w:rsid w:val="003122E7"/>
    <w:rsid w:val="00312EA1"/>
    <w:rsid w:val="003134EA"/>
    <w:rsid w:val="00316B2A"/>
    <w:rsid w:val="00317CCE"/>
    <w:rsid w:val="00320B86"/>
    <w:rsid w:val="0032131E"/>
    <w:rsid w:val="003222D5"/>
    <w:rsid w:val="003233E4"/>
    <w:rsid w:val="003247AE"/>
    <w:rsid w:val="00327634"/>
    <w:rsid w:val="0032796C"/>
    <w:rsid w:val="00330064"/>
    <w:rsid w:val="00330066"/>
    <w:rsid w:val="003317E1"/>
    <w:rsid w:val="00331D3D"/>
    <w:rsid w:val="003323E4"/>
    <w:rsid w:val="00332418"/>
    <w:rsid w:val="003348FB"/>
    <w:rsid w:val="00335595"/>
    <w:rsid w:val="003365DB"/>
    <w:rsid w:val="00336C8A"/>
    <w:rsid w:val="00337A36"/>
    <w:rsid w:val="00337B38"/>
    <w:rsid w:val="003445A9"/>
    <w:rsid w:val="00346F13"/>
    <w:rsid w:val="003503D6"/>
    <w:rsid w:val="00350472"/>
    <w:rsid w:val="00352831"/>
    <w:rsid w:val="00353AB8"/>
    <w:rsid w:val="00354255"/>
    <w:rsid w:val="00355853"/>
    <w:rsid w:val="00356CBC"/>
    <w:rsid w:val="00357E46"/>
    <w:rsid w:val="003602FA"/>
    <w:rsid w:val="0036184B"/>
    <w:rsid w:val="0036262E"/>
    <w:rsid w:val="00364772"/>
    <w:rsid w:val="00364C8E"/>
    <w:rsid w:val="0036583A"/>
    <w:rsid w:val="003659BE"/>
    <w:rsid w:val="00371654"/>
    <w:rsid w:val="00371A03"/>
    <w:rsid w:val="00373738"/>
    <w:rsid w:val="00375E2B"/>
    <w:rsid w:val="003760B9"/>
    <w:rsid w:val="003769DA"/>
    <w:rsid w:val="00377901"/>
    <w:rsid w:val="00380022"/>
    <w:rsid w:val="0038016E"/>
    <w:rsid w:val="00382664"/>
    <w:rsid w:val="00383FB7"/>
    <w:rsid w:val="003864AB"/>
    <w:rsid w:val="003864D6"/>
    <w:rsid w:val="003868F7"/>
    <w:rsid w:val="0038705A"/>
    <w:rsid w:val="00387DCB"/>
    <w:rsid w:val="00390B40"/>
    <w:rsid w:val="00391811"/>
    <w:rsid w:val="00394879"/>
    <w:rsid w:val="00395DBA"/>
    <w:rsid w:val="00396C5E"/>
    <w:rsid w:val="003A0108"/>
    <w:rsid w:val="003A032A"/>
    <w:rsid w:val="003A07E9"/>
    <w:rsid w:val="003A07FC"/>
    <w:rsid w:val="003A2D9B"/>
    <w:rsid w:val="003A3DAC"/>
    <w:rsid w:val="003A7CFB"/>
    <w:rsid w:val="003B23A4"/>
    <w:rsid w:val="003B2BC4"/>
    <w:rsid w:val="003B3506"/>
    <w:rsid w:val="003B4053"/>
    <w:rsid w:val="003B493D"/>
    <w:rsid w:val="003B4D8A"/>
    <w:rsid w:val="003B6C0F"/>
    <w:rsid w:val="003B718F"/>
    <w:rsid w:val="003B781B"/>
    <w:rsid w:val="003C0C3A"/>
    <w:rsid w:val="003C0E8D"/>
    <w:rsid w:val="003C174F"/>
    <w:rsid w:val="003C191F"/>
    <w:rsid w:val="003C1BA9"/>
    <w:rsid w:val="003C2ED5"/>
    <w:rsid w:val="003C4F26"/>
    <w:rsid w:val="003C5B3B"/>
    <w:rsid w:val="003C5DDF"/>
    <w:rsid w:val="003C6112"/>
    <w:rsid w:val="003C702F"/>
    <w:rsid w:val="003C7B4C"/>
    <w:rsid w:val="003C7BB6"/>
    <w:rsid w:val="003D0A4B"/>
    <w:rsid w:val="003D0AA0"/>
    <w:rsid w:val="003D1B60"/>
    <w:rsid w:val="003D2DF0"/>
    <w:rsid w:val="003D5526"/>
    <w:rsid w:val="003D5F9F"/>
    <w:rsid w:val="003D640B"/>
    <w:rsid w:val="003D760B"/>
    <w:rsid w:val="003D7DB5"/>
    <w:rsid w:val="003E0803"/>
    <w:rsid w:val="003E1567"/>
    <w:rsid w:val="003E36E6"/>
    <w:rsid w:val="003E532D"/>
    <w:rsid w:val="003E5806"/>
    <w:rsid w:val="003F123D"/>
    <w:rsid w:val="003F294F"/>
    <w:rsid w:val="003F51CF"/>
    <w:rsid w:val="003F5371"/>
    <w:rsid w:val="004006C5"/>
    <w:rsid w:val="00400B78"/>
    <w:rsid w:val="00400CA4"/>
    <w:rsid w:val="00401180"/>
    <w:rsid w:val="004013B7"/>
    <w:rsid w:val="00402852"/>
    <w:rsid w:val="00403AE8"/>
    <w:rsid w:val="00403C2D"/>
    <w:rsid w:val="00404236"/>
    <w:rsid w:val="00405329"/>
    <w:rsid w:val="00405791"/>
    <w:rsid w:val="0040590C"/>
    <w:rsid w:val="00405952"/>
    <w:rsid w:val="00407003"/>
    <w:rsid w:val="00407342"/>
    <w:rsid w:val="004148C4"/>
    <w:rsid w:val="00415726"/>
    <w:rsid w:val="00416C6B"/>
    <w:rsid w:val="00424D67"/>
    <w:rsid w:val="00426B61"/>
    <w:rsid w:val="00434A79"/>
    <w:rsid w:val="00437358"/>
    <w:rsid w:val="004401C2"/>
    <w:rsid w:val="004405AC"/>
    <w:rsid w:val="00440A91"/>
    <w:rsid w:val="00442788"/>
    <w:rsid w:val="004469E0"/>
    <w:rsid w:val="004503BB"/>
    <w:rsid w:val="004504E5"/>
    <w:rsid w:val="00450EE7"/>
    <w:rsid w:val="00455616"/>
    <w:rsid w:val="00455EF0"/>
    <w:rsid w:val="00457AC1"/>
    <w:rsid w:val="00457E2D"/>
    <w:rsid w:val="0046116E"/>
    <w:rsid w:val="00461C05"/>
    <w:rsid w:val="004631ED"/>
    <w:rsid w:val="004638C4"/>
    <w:rsid w:val="00464AC1"/>
    <w:rsid w:val="00464FF1"/>
    <w:rsid w:val="00467156"/>
    <w:rsid w:val="00467F65"/>
    <w:rsid w:val="0047455F"/>
    <w:rsid w:val="00474792"/>
    <w:rsid w:val="00475A79"/>
    <w:rsid w:val="00475A8E"/>
    <w:rsid w:val="00475DB3"/>
    <w:rsid w:val="00476340"/>
    <w:rsid w:val="004770BD"/>
    <w:rsid w:val="004772EA"/>
    <w:rsid w:val="00477DDC"/>
    <w:rsid w:val="00480C5F"/>
    <w:rsid w:val="004838DE"/>
    <w:rsid w:val="00483B4A"/>
    <w:rsid w:val="00485079"/>
    <w:rsid w:val="00486150"/>
    <w:rsid w:val="00486A70"/>
    <w:rsid w:val="00487F31"/>
    <w:rsid w:val="00493063"/>
    <w:rsid w:val="004943F5"/>
    <w:rsid w:val="00494507"/>
    <w:rsid w:val="00496F71"/>
    <w:rsid w:val="00497531"/>
    <w:rsid w:val="00497B16"/>
    <w:rsid w:val="004A023E"/>
    <w:rsid w:val="004A2072"/>
    <w:rsid w:val="004A23B7"/>
    <w:rsid w:val="004A40C7"/>
    <w:rsid w:val="004A570C"/>
    <w:rsid w:val="004A5EC9"/>
    <w:rsid w:val="004B120C"/>
    <w:rsid w:val="004B285B"/>
    <w:rsid w:val="004B321C"/>
    <w:rsid w:val="004B33CD"/>
    <w:rsid w:val="004B5B05"/>
    <w:rsid w:val="004B6F49"/>
    <w:rsid w:val="004B7037"/>
    <w:rsid w:val="004B7837"/>
    <w:rsid w:val="004C4440"/>
    <w:rsid w:val="004C4831"/>
    <w:rsid w:val="004C4DBF"/>
    <w:rsid w:val="004D0521"/>
    <w:rsid w:val="004D11E2"/>
    <w:rsid w:val="004D16A0"/>
    <w:rsid w:val="004D2710"/>
    <w:rsid w:val="004D33E2"/>
    <w:rsid w:val="004D3D12"/>
    <w:rsid w:val="004D51BC"/>
    <w:rsid w:val="004D539E"/>
    <w:rsid w:val="004D5E9F"/>
    <w:rsid w:val="004E2774"/>
    <w:rsid w:val="004E2897"/>
    <w:rsid w:val="004E334D"/>
    <w:rsid w:val="004E4D90"/>
    <w:rsid w:val="004E526D"/>
    <w:rsid w:val="004E69EF"/>
    <w:rsid w:val="004E705F"/>
    <w:rsid w:val="004F1273"/>
    <w:rsid w:val="004F183E"/>
    <w:rsid w:val="004F219F"/>
    <w:rsid w:val="004F353A"/>
    <w:rsid w:val="004F68B2"/>
    <w:rsid w:val="00500A1E"/>
    <w:rsid w:val="00500F48"/>
    <w:rsid w:val="00503B50"/>
    <w:rsid w:val="00503D70"/>
    <w:rsid w:val="00503E6A"/>
    <w:rsid w:val="00504373"/>
    <w:rsid w:val="00504CCF"/>
    <w:rsid w:val="005073FF"/>
    <w:rsid w:val="00507C49"/>
    <w:rsid w:val="0051224E"/>
    <w:rsid w:val="005131F4"/>
    <w:rsid w:val="005153C6"/>
    <w:rsid w:val="00517D4D"/>
    <w:rsid w:val="005206E4"/>
    <w:rsid w:val="00520828"/>
    <w:rsid w:val="0052338B"/>
    <w:rsid w:val="00523B70"/>
    <w:rsid w:val="00524C0E"/>
    <w:rsid w:val="00525387"/>
    <w:rsid w:val="0052597D"/>
    <w:rsid w:val="00525FD5"/>
    <w:rsid w:val="00527BBB"/>
    <w:rsid w:val="00530234"/>
    <w:rsid w:val="005303AE"/>
    <w:rsid w:val="00531109"/>
    <w:rsid w:val="005312B2"/>
    <w:rsid w:val="00533CB8"/>
    <w:rsid w:val="00533FC0"/>
    <w:rsid w:val="00534B2D"/>
    <w:rsid w:val="00536B2C"/>
    <w:rsid w:val="00536B93"/>
    <w:rsid w:val="00541AD3"/>
    <w:rsid w:val="00541F0C"/>
    <w:rsid w:val="005432C5"/>
    <w:rsid w:val="005434DD"/>
    <w:rsid w:val="00544840"/>
    <w:rsid w:val="00544CF8"/>
    <w:rsid w:val="0054637F"/>
    <w:rsid w:val="005469A3"/>
    <w:rsid w:val="005471F1"/>
    <w:rsid w:val="00551A0F"/>
    <w:rsid w:val="00554460"/>
    <w:rsid w:val="00555213"/>
    <w:rsid w:val="00557C61"/>
    <w:rsid w:val="005603B7"/>
    <w:rsid w:val="005621EF"/>
    <w:rsid w:val="005637C5"/>
    <w:rsid w:val="00563B99"/>
    <w:rsid w:val="00564A80"/>
    <w:rsid w:val="005656EB"/>
    <w:rsid w:val="00565FB2"/>
    <w:rsid w:val="00566459"/>
    <w:rsid w:val="00566B8F"/>
    <w:rsid w:val="005705FB"/>
    <w:rsid w:val="00572C9C"/>
    <w:rsid w:val="00573342"/>
    <w:rsid w:val="00573AB0"/>
    <w:rsid w:val="00574244"/>
    <w:rsid w:val="00574C3D"/>
    <w:rsid w:val="00575A2D"/>
    <w:rsid w:val="00576EBC"/>
    <w:rsid w:val="00577988"/>
    <w:rsid w:val="00580877"/>
    <w:rsid w:val="00582090"/>
    <w:rsid w:val="00584329"/>
    <w:rsid w:val="00584A78"/>
    <w:rsid w:val="005876E9"/>
    <w:rsid w:val="00590B44"/>
    <w:rsid w:val="0059102C"/>
    <w:rsid w:val="005915BE"/>
    <w:rsid w:val="00593FF5"/>
    <w:rsid w:val="00596531"/>
    <w:rsid w:val="0059787F"/>
    <w:rsid w:val="005A006B"/>
    <w:rsid w:val="005A1179"/>
    <w:rsid w:val="005A42AD"/>
    <w:rsid w:val="005A46E1"/>
    <w:rsid w:val="005A4CA8"/>
    <w:rsid w:val="005A4E53"/>
    <w:rsid w:val="005A6AC2"/>
    <w:rsid w:val="005A6E64"/>
    <w:rsid w:val="005A7170"/>
    <w:rsid w:val="005A7295"/>
    <w:rsid w:val="005A7632"/>
    <w:rsid w:val="005B087E"/>
    <w:rsid w:val="005B1333"/>
    <w:rsid w:val="005B173E"/>
    <w:rsid w:val="005B1EE6"/>
    <w:rsid w:val="005B2B2E"/>
    <w:rsid w:val="005B4FC2"/>
    <w:rsid w:val="005B54DA"/>
    <w:rsid w:val="005B5672"/>
    <w:rsid w:val="005B6FE1"/>
    <w:rsid w:val="005B7317"/>
    <w:rsid w:val="005C0E7D"/>
    <w:rsid w:val="005C10C4"/>
    <w:rsid w:val="005C13EF"/>
    <w:rsid w:val="005C48CB"/>
    <w:rsid w:val="005D0327"/>
    <w:rsid w:val="005D0638"/>
    <w:rsid w:val="005D0CDA"/>
    <w:rsid w:val="005D3CDB"/>
    <w:rsid w:val="005D3FFD"/>
    <w:rsid w:val="005D4926"/>
    <w:rsid w:val="005D4A3C"/>
    <w:rsid w:val="005D69DF"/>
    <w:rsid w:val="005D6CBA"/>
    <w:rsid w:val="005E14F3"/>
    <w:rsid w:val="005E2A0A"/>
    <w:rsid w:val="005E5204"/>
    <w:rsid w:val="005E55C8"/>
    <w:rsid w:val="005E61F6"/>
    <w:rsid w:val="005E704B"/>
    <w:rsid w:val="005F018D"/>
    <w:rsid w:val="005F01A0"/>
    <w:rsid w:val="005F068E"/>
    <w:rsid w:val="005F27D7"/>
    <w:rsid w:val="005F2AD3"/>
    <w:rsid w:val="005F3996"/>
    <w:rsid w:val="005F5300"/>
    <w:rsid w:val="005F5516"/>
    <w:rsid w:val="005F7A4B"/>
    <w:rsid w:val="006002C0"/>
    <w:rsid w:val="00602844"/>
    <w:rsid w:val="0060375C"/>
    <w:rsid w:val="00604797"/>
    <w:rsid w:val="006056CC"/>
    <w:rsid w:val="0060725F"/>
    <w:rsid w:val="00607E29"/>
    <w:rsid w:val="006108ED"/>
    <w:rsid w:val="006109AD"/>
    <w:rsid w:val="00611D5E"/>
    <w:rsid w:val="00612BE6"/>
    <w:rsid w:val="00614A18"/>
    <w:rsid w:val="00616450"/>
    <w:rsid w:val="006164C4"/>
    <w:rsid w:val="00616D95"/>
    <w:rsid w:val="0061723F"/>
    <w:rsid w:val="006176FB"/>
    <w:rsid w:val="00622D94"/>
    <w:rsid w:val="00623317"/>
    <w:rsid w:val="00623D13"/>
    <w:rsid w:val="00623F66"/>
    <w:rsid w:val="006249DC"/>
    <w:rsid w:val="0062695E"/>
    <w:rsid w:val="00630852"/>
    <w:rsid w:val="006322CF"/>
    <w:rsid w:val="006336CC"/>
    <w:rsid w:val="0063377F"/>
    <w:rsid w:val="006362A9"/>
    <w:rsid w:val="0063660D"/>
    <w:rsid w:val="00637296"/>
    <w:rsid w:val="00637B0F"/>
    <w:rsid w:val="00640CD0"/>
    <w:rsid w:val="00643698"/>
    <w:rsid w:val="00643EE4"/>
    <w:rsid w:val="00644528"/>
    <w:rsid w:val="006449BA"/>
    <w:rsid w:val="00644B84"/>
    <w:rsid w:val="00646C5C"/>
    <w:rsid w:val="00646E06"/>
    <w:rsid w:val="00651041"/>
    <w:rsid w:val="006523AC"/>
    <w:rsid w:val="0065292A"/>
    <w:rsid w:val="00653C8B"/>
    <w:rsid w:val="0065505F"/>
    <w:rsid w:val="00656EE9"/>
    <w:rsid w:val="00660654"/>
    <w:rsid w:val="0066082A"/>
    <w:rsid w:val="00661053"/>
    <w:rsid w:val="00661620"/>
    <w:rsid w:val="006635AD"/>
    <w:rsid w:val="006641CF"/>
    <w:rsid w:val="006651E1"/>
    <w:rsid w:val="00670319"/>
    <w:rsid w:val="00670582"/>
    <w:rsid w:val="00671A34"/>
    <w:rsid w:val="00672A1F"/>
    <w:rsid w:val="00673FA4"/>
    <w:rsid w:val="006765CA"/>
    <w:rsid w:val="006768C5"/>
    <w:rsid w:val="006809B5"/>
    <w:rsid w:val="0068194A"/>
    <w:rsid w:val="00681CAA"/>
    <w:rsid w:val="00681DF6"/>
    <w:rsid w:val="00682EB0"/>
    <w:rsid w:val="00683F56"/>
    <w:rsid w:val="00683FD2"/>
    <w:rsid w:val="00685A8F"/>
    <w:rsid w:val="00686A12"/>
    <w:rsid w:val="00686A8C"/>
    <w:rsid w:val="0069094E"/>
    <w:rsid w:val="00691168"/>
    <w:rsid w:val="0069398F"/>
    <w:rsid w:val="00695075"/>
    <w:rsid w:val="006A14B9"/>
    <w:rsid w:val="006A29D9"/>
    <w:rsid w:val="006A4F7C"/>
    <w:rsid w:val="006A6B1E"/>
    <w:rsid w:val="006B0224"/>
    <w:rsid w:val="006B1ECD"/>
    <w:rsid w:val="006B232A"/>
    <w:rsid w:val="006B266E"/>
    <w:rsid w:val="006B36F5"/>
    <w:rsid w:val="006B4475"/>
    <w:rsid w:val="006B4952"/>
    <w:rsid w:val="006B562B"/>
    <w:rsid w:val="006B5B93"/>
    <w:rsid w:val="006B6F04"/>
    <w:rsid w:val="006C010E"/>
    <w:rsid w:val="006C207F"/>
    <w:rsid w:val="006C2CD3"/>
    <w:rsid w:val="006D1306"/>
    <w:rsid w:val="006D2AF7"/>
    <w:rsid w:val="006D3314"/>
    <w:rsid w:val="006D497B"/>
    <w:rsid w:val="006D60B4"/>
    <w:rsid w:val="006D65B3"/>
    <w:rsid w:val="006E00B4"/>
    <w:rsid w:val="006E1563"/>
    <w:rsid w:val="006E253F"/>
    <w:rsid w:val="006E3277"/>
    <w:rsid w:val="006F0AF7"/>
    <w:rsid w:val="006F3715"/>
    <w:rsid w:val="006F3B88"/>
    <w:rsid w:val="006F4478"/>
    <w:rsid w:val="006F6309"/>
    <w:rsid w:val="006F7713"/>
    <w:rsid w:val="00700B3A"/>
    <w:rsid w:val="007028EB"/>
    <w:rsid w:val="00704471"/>
    <w:rsid w:val="00705225"/>
    <w:rsid w:val="00710D5C"/>
    <w:rsid w:val="00711653"/>
    <w:rsid w:val="007132B9"/>
    <w:rsid w:val="007135D3"/>
    <w:rsid w:val="00713A43"/>
    <w:rsid w:val="0071402A"/>
    <w:rsid w:val="00715107"/>
    <w:rsid w:val="007162CA"/>
    <w:rsid w:val="00717CAC"/>
    <w:rsid w:val="00721C6A"/>
    <w:rsid w:val="007229F2"/>
    <w:rsid w:val="00722AF1"/>
    <w:rsid w:val="00724032"/>
    <w:rsid w:val="00724895"/>
    <w:rsid w:val="00724AF4"/>
    <w:rsid w:val="00724CB0"/>
    <w:rsid w:val="00725EBF"/>
    <w:rsid w:val="007279FF"/>
    <w:rsid w:val="00727A77"/>
    <w:rsid w:val="00730A97"/>
    <w:rsid w:val="007323A5"/>
    <w:rsid w:val="007340E5"/>
    <w:rsid w:val="0073551A"/>
    <w:rsid w:val="007372A5"/>
    <w:rsid w:val="007372E3"/>
    <w:rsid w:val="00742137"/>
    <w:rsid w:val="007441C4"/>
    <w:rsid w:val="00744635"/>
    <w:rsid w:val="007473EE"/>
    <w:rsid w:val="00747708"/>
    <w:rsid w:val="00747C19"/>
    <w:rsid w:val="00747F1B"/>
    <w:rsid w:val="00751C35"/>
    <w:rsid w:val="00753DD1"/>
    <w:rsid w:val="00755446"/>
    <w:rsid w:val="00755F47"/>
    <w:rsid w:val="00760848"/>
    <w:rsid w:val="00760E57"/>
    <w:rsid w:val="007626BE"/>
    <w:rsid w:val="00763815"/>
    <w:rsid w:val="00764746"/>
    <w:rsid w:val="007714EE"/>
    <w:rsid w:val="00771AAC"/>
    <w:rsid w:val="00776394"/>
    <w:rsid w:val="007763F6"/>
    <w:rsid w:val="00776F3A"/>
    <w:rsid w:val="00780029"/>
    <w:rsid w:val="00780AA6"/>
    <w:rsid w:val="00780B12"/>
    <w:rsid w:val="00781160"/>
    <w:rsid w:val="00781D20"/>
    <w:rsid w:val="007820AA"/>
    <w:rsid w:val="00782D88"/>
    <w:rsid w:val="00785179"/>
    <w:rsid w:val="00785708"/>
    <w:rsid w:val="00785D1B"/>
    <w:rsid w:val="00786DAF"/>
    <w:rsid w:val="007876AB"/>
    <w:rsid w:val="007913A0"/>
    <w:rsid w:val="00794273"/>
    <w:rsid w:val="00794A12"/>
    <w:rsid w:val="00794BD2"/>
    <w:rsid w:val="00795266"/>
    <w:rsid w:val="00795DCB"/>
    <w:rsid w:val="0079674C"/>
    <w:rsid w:val="00796FBC"/>
    <w:rsid w:val="00797B58"/>
    <w:rsid w:val="007A0002"/>
    <w:rsid w:val="007A0ECE"/>
    <w:rsid w:val="007A0F2A"/>
    <w:rsid w:val="007A17D5"/>
    <w:rsid w:val="007A1C9D"/>
    <w:rsid w:val="007A2B78"/>
    <w:rsid w:val="007A4FDF"/>
    <w:rsid w:val="007A51E6"/>
    <w:rsid w:val="007B066F"/>
    <w:rsid w:val="007B14C7"/>
    <w:rsid w:val="007B1841"/>
    <w:rsid w:val="007B38F2"/>
    <w:rsid w:val="007B4584"/>
    <w:rsid w:val="007B5201"/>
    <w:rsid w:val="007B5B54"/>
    <w:rsid w:val="007B680F"/>
    <w:rsid w:val="007B7409"/>
    <w:rsid w:val="007C2A22"/>
    <w:rsid w:val="007C2A39"/>
    <w:rsid w:val="007C2BA3"/>
    <w:rsid w:val="007C31B1"/>
    <w:rsid w:val="007C4FAE"/>
    <w:rsid w:val="007C5987"/>
    <w:rsid w:val="007C6906"/>
    <w:rsid w:val="007D1F8C"/>
    <w:rsid w:val="007D38CC"/>
    <w:rsid w:val="007D408E"/>
    <w:rsid w:val="007D4917"/>
    <w:rsid w:val="007D5D6F"/>
    <w:rsid w:val="007D630B"/>
    <w:rsid w:val="007D64AC"/>
    <w:rsid w:val="007D6E12"/>
    <w:rsid w:val="007E465D"/>
    <w:rsid w:val="007E6DAD"/>
    <w:rsid w:val="007E77CB"/>
    <w:rsid w:val="007F1FF6"/>
    <w:rsid w:val="007F3C80"/>
    <w:rsid w:val="007F4382"/>
    <w:rsid w:val="007F4626"/>
    <w:rsid w:val="007F5644"/>
    <w:rsid w:val="007F56AB"/>
    <w:rsid w:val="007F6B2C"/>
    <w:rsid w:val="00803773"/>
    <w:rsid w:val="00804242"/>
    <w:rsid w:val="00804B88"/>
    <w:rsid w:val="008053A5"/>
    <w:rsid w:val="00805677"/>
    <w:rsid w:val="00805738"/>
    <w:rsid w:val="00806191"/>
    <w:rsid w:val="00806904"/>
    <w:rsid w:val="00811389"/>
    <w:rsid w:val="00811E3A"/>
    <w:rsid w:val="00812D23"/>
    <w:rsid w:val="00813223"/>
    <w:rsid w:val="008154A9"/>
    <w:rsid w:val="00817069"/>
    <w:rsid w:val="0081781A"/>
    <w:rsid w:val="00822FC4"/>
    <w:rsid w:val="00823138"/>
    <w:rsid w:val="00825024"/>
    <w:rsid w:val="008263D0"/>
    <w:rsid w:val="0082765A"/>
    <w:rsid w:val="008277C8"/>
    <w:rsid w:val="00827E72"/>
    <w:rsid w:val="00830119"/>
    <w:rsid w:val="00831409"/>
    <w:rsid w:val="00831FB8"/>
    <w:rsid w:val="00833B53"/>
    <w:rsid w:val="008347CB"/>
    <w:rsid w:val="00836D7C"/>
    <w:rsid w:val="00837EDB"/>
    <w:rsid w:val="00837FC9"/>
    <w:rsid w:val="00840750"/>
    <w:rsid w:val="00840BD3"/>
    <w:rsid w:val="0084192C"/>
    <w:rsid w:val="00842759"/>
    <w:rsid w:val="00842B85"/>
    <w:rsid w:val="00842CD6"/>
    <w:rsid w:val="008430BD"/>
    <w:rsid w:val="00845B9C"/>
    <w:rsid w:val="00847066"/>
    <w:rsid w:val="00847538"/>
    <w:rsid w:val="0084780E"/>
    <w:rsid w:val="00847D50"/>
    <w:rsid w:val="00847F13"/>
    <w:rsid w:val="00850CE5"/>
    <w:rsid w:val="008524BF"/>
    <w:rsid w:val="00854272"/>
    <w:rsid w:val="0085597C"/>
    <w:rsid w:val="0085703A"/>
    <w:rsid w:val="0085709A"/>
    <w:rsid w:val="00857411"/>
    <w:rsid w:val="008579EF"/>
    <w:rsid w:val="00857BAD"/>
    <w:rsid w:val="0086036E"/>
    <w:rsid w:val="00861723"/>
    <w:rsid w:val="00862499"/>
    <w:rsid w:val="008629C1"/>
    <w:rsid w:val="00862E24"/>
    <w:rsid w:val="0086313B"/>
    <w:rsid w:val="00863A6A"/>
    <w:rsid w:val="0086432B"/>
    <w:rsid w:val="00865910"/>
    <w:rsid w:val="008669D5"/>
    <w:rsid w:val="0087129B"/>
    <w:rsid w:val="00872D5E"/>
    <w:rsid w:val="00874205"/>
    <w:rsid w:val="00874856"/>
    <w:rsid w:val="008755C1"/>
    <w:rsid w:val="0087597C"/>
    <w:rsid w:val="0087720C"/>
    <w:rsid w:val="008802D6"/>
    <w:rsid w:val="00880428"/>
    <w:rsid w:val="0088120A"/>
    <w:rsid w:val="00881A3C"/>
    <w:rsid w:val="00881AEE"/>
    <w:rsid w:val="008821C3"/>
    <w:rsid w:val="00883498"/>
    <w:rsid w:val="008838F3"/>
    <w:rsid w:val="0088451C"/>
    <w:rsid w:val="0088496C"/>
    <w:rsid w:val="00890D92"/>
    <w:rsid w:val="00891D24"/>
    <w:rsid w:val="008965BB"/>
    <w:rsid w:val="00896ABC"/>
    <w:rsid w:val="008A0315"/>
    <w:rsid w:val="008A11B2"/>
    <w:rsid w:val="008A155B"/>
    <w:rsid w:val="008A1D9F"/>
    <w:rsid w:val="008A2F1A"/>
    <w:rsid w:val="008A44A5"/>
    <w:rsid w:val="008A5F53"/>
    <w:rsid w:val="008B1CE2"/>
    <w:rsid w:val="008B2034"/>
    <w:rsid w:val="008B3A4E"/>
    <w:rsid w:val="008B419F"/>
    <w:rsid w:val="008B535D"/>
    <w:rsid w:val="008B5672"/>
    <w:rsid w:val="008B687C"/>
    <w:rsid w:val="008B6F14"/>
    <w:rsid w:val="008C043A"/>
    <w:rsid w:val="008C07AD"/>
    <w:rsid w:val="008C13FA"/>
    <w:rsid w:val="008C394C"/>
    <w:rsid w:val="008C490F"/>
    <w:rsid w:val="008C7255"/>
    <w:rsid w:val="008D0916"/>
    <w:rsid w:val="008D4020"/>
    <w:rsid w:val="008D4C21"/>
    <w:rsid w:val="008D4EE9"/>
    <w:rsid w:val="008D6D4B"/>
    <w:rsid w:val="008D6F71"/>
    <w:rsid w:val="008D74C9"/>
    <w:rsid w:val="008D7DEB"/>
    <w:rsid w:val="008E33EC"/>
    <w:rsid w:val="008E405A"/>
    <w:rsid w:val="008E5E02"/>
    <w:rsid w:val="008E695B"/>
    <w:rsid w:val="008E6B16"/>
    <w:rsid w:val="008E6DFE"/>
    <w:rsid w:val="008E703E"/>
    <w:rsid w:val="008F0255"/>
    <w:rsid w:val="008F0387"/>
    <w:rsid w:val="008F1245"/>
    <w:rsid w:val="008F17A6"/>
    <w:rsid w:val="008F2E6B"/>
    <w:rsid w:val="008F327D"/>
    <w:rsid w:val="008F3B18"/>
    <w:rsid w:val="008F5638"/>
    <w:rsid w:val="008F5DD4"/>
    <w:rsid w:val="008F7208"/>
    <w:rsid w:val="008F79F4"/>
    <w:rsid w:val="00900CB8"/>
    <w:rsid w:val="00902031"/>
    <w:rsid w:val="00902BCF"/>
    <w:rsid w:val="0090331B"/>
    <w:rsid w:val="0090481F"/>
    <w:rsid w:val="00907E59"/>
    <w:rsid w:val="0091116E"/>
    <w:rsid w:val="00911ED9"/>
    <w:rsid w:val="0091540B"/>
    <w:rsid w:val="00915978"/>
    <w:rsid w:val="00915E75"/>
    <w:rsid w:val="009168B5"/>
    <w:rsid w:val="009172B3"/>
    <w:rsid w:val="00917896"/>
    <w:rsid w:val="009179A8"/>
    <w:rsid w:val="00920E94"/>
    <w:rsid w:val="0092333A"/>
    <w:rsid w:val="00924295"/>
    <w:rsid w:val="00924EDE"/>
    <w:rsid w:val="0092518E"/>
    <w:rsid w:val="00927680"/>
    <w:rsid w:val="00927B06"/>
    <w:rsid w:val="00927D8F"/>
    <w:rsid w:val="0093189B"/>
    <w:rsid w:val="00932B20"/>
    <w:rsid w:val="00933A1B"/>
    <w:rsid w:val="00935A40"/>
    <w:rsid w:val="009361D3"/>
    <w:rsid w:val="009367D3"/>
    <w:rsid w:val="009371C8"/>
    <w:rsid w:val="00937657"/>
    <w:rsid w:val="009406DD"/>
    <w:rsid w:val="009418B0"/>
    <w:rsid w:val="00941A6F"/>
    <w:rsid w:val="00950505"/>
    <w:rsid w:val="00953896"/>
    <w:rsid w:val="009561F4"/>
    <w:rsid w:val="009574FB"/>
    <w:rsid w:val="00960912"/>
    <w:rsid w:val="00962825"/>
    <w:rsid w:val="00963C8B"/>
    <w:rsid w:val="00964120"/>
    <w:rsid w:val="00967982"/>
    <w:rsid w:val="00971AA1"/>
    <w:rsid w:val="009744F3"/>
    <w:rsid w:val="00975D0F"/>
    <w:rsid w:val="00975D50"/>
    <w:rsid w:val="0097614A"/>
    <w:rsid w:val="0098025A"/>
    <w:rsid w:val="00983C1F"/>
    <w:rsid w:val="00987BAD"/>
    <w:rsid w:val="00990E92"/>
    <w:rsid w:val="00990FD6"/>
    <w:rsid w:val="00991C5F"/>
    <w:rsid w:val="00992EC1"/>
    <w:rsid w:val="00994F33"/>
    <w:rsid w:val="00995B4A"/>
    <w:rsid w:val="00996C20"/>
    <w:rsid w:val="00997C6D"/>
    <w:rsid w:val="00997E13"/>
    <w:rsid w:val="009A0306"/>
    <w:rsid w:val="009A15E5"/>
    <w:rsid w:val="009A1B25"/>
    <w:rsid w:val="009A1EFC"/>
    <w:rsid w:val="009A29FC"/>
    <w:rsid w:val="009A349F"/>
    <w:rsid w:val="009A365A"/>
    <w:rsid w:val="009A3CC2"/>
    <w:rsid w:val="009A3EF0"/>
    <w:rsid w:val="009A493E"/>
    <w:rsid w:val="009A4B4F"/>
    <w:rsid w:val="009A4BCA"/>
    <w:rsid w:val="009A61FA"/>
    <w:rsid w:val="009A700B"/>
    <w:rsid w:val="009B057A"/>
    <w:rsid w:val="009B0C4F"/>
    <w:rsid w:val="009B0DEF"/>
    <w:rsid w:val="009B1209"/>
    <w:rsid w:val="009B5B56"/>
    <w:rsid w:val="009B5C63"/>
    <w:rsid w:val="009B5CE7"/>
    <w:rsid w:val="009B659E"/>
    <w:rsid w:val="009B7413"/>
    <w:rsid w:val="009C1484"/>
    <w:rsid w:val="009C291E"/>
    <w:rsid w:val="009C386B"/>
    <w:rsid w:val="009C39AC"/>
    <w:rsid w:val="009C3B53"/>
    <w:rsid w:val="009C4C05"/>
    <w:rsid w:val="009D06C8"/>
    <w:rsid w:val="009D45E3"/>
    <w:rsid w:val="009D47C3"/>
    <w:rsid w:val="009D4BA4"/>
    <w:rsid w:val="009D4DC3"/>
    <w:rsid w:val="009D539B"/>
    <w:rsid w:val="009D7000"/>
    <w:rsid w:val="009E00DE"/>
    <w:rsid w:val="009E192A"/>
    <w:rsid w:val="009E3B2E"/>
    <w:rsid w:val="009E4980"/>
    <w:rsid w:val="009E4CA4"/>
    <w:rsid w:val="009E56A3"/>
    <w:rsid w:val="009E756D"/>
    <w:rsid w:val="009E7E38"/>
    <w:rsid w:val="009F015D"/>
    <w:rsid w:val="009F1DC5"/>
    <w:rsid w:val="009F32BC"/>
    <w:rsid w:val="009F33C8"/>
    <w:rsid w:val="009F3C06"/>
    <w:rsid w:val="009F3C59"/>
    <w:rsid w:val="009F45BB"/>
    <w:rsid w:val="009F56E6"/>
    <w:rsid w:val="009F64F7"/>
    <w:rsid w:val="00A00244"/>
    <w:rsid w:val="00A0036B"/>
    <w:rsid w:val="00A029A6"/>
    <w:rsid w:val="00A056BC"/>
    <w:rsid w:val="00A05A89"/>
    <w:rsid w:val="00A07369"/>
    <w:rsid w:val="00A07DC4"/>
    <w:rsid w:val="00A113DB"/>
    <w:rsid w:val="00A13FC0"/>
    <w:rsid w:val="00A14010"/>
    <w:rsid w:val="00A14B7B"/>
    <w:rsid w:val="00A16F77"/>
    <w:rsid w:val="00A2032C"/>
    <w:rsid w:val="00A234C2"/>
    <w:rsid w:val="00A237F0"/>
    <w:rsid w:val="00A248B6"/>
    <w:rsid w:val="00A25BAB"/>
    <w:rsid w:val="00A26831"/>
    <w:rsid w:val="00A305C9"/>
    <w:rsid w:val="00A34AF6"/>
    <w:rsid w:val="00A35B80"/>
    <w:rsid w:val="00A35E17"/>
    <w:rsid w:val="00A36566"/>
    <w:rsid w:val="00A4086E"/>
    <w:rsid w:val="00A41042"/>
    <w:rsid w:val="00A43719"/>
    <w:rsid w:val="00A43C77"/>
    <w:rsid w:val="00A441B1"/>
    <w:rsid w:val="00A44EAE"/>
    <w:rsid w:val="00A470CC"/>
    <w:rsid w:val="00A47200"/>
    <w:rsid w:val="00A47E64"/>
    <w:rsid w:val="00A50574"/>
    <w:rsid w:val="00A507E3"/>
    <w:rsid w:val="00A507F2"/>
    <w:rsid w:val="00A50C13"/>
    <w:rsid w:val="00A519FB"/>
    <w:rsid w:val="00A520BB"/>
    <w:rsid w:val="00A527A2"/>
    <w:rsid w:val="00A52BC4"/>
    <w:rsid w:val="00A56E8D"/>
    <w:rsid w:val="00A61E80"/>
    <w:rsid w:val="00A6273D"/>
    <w:rsid w:val="00A63189"/>
    <w:rsid w:val="00A64399"/>
    <w:rsid w:val="00A64DD5"/>
    <w:rsid w:val="00A65DC7"/>
    <w:rsid w:val="00A70204"/>
    <w:rsid w:val="00A70D39"/>
    <w:rsid w:val="00A750AD"/>
    <w:rsid w:val="00A758BD"/>
    <w:rsid w:val="00A80955"/>
    <w:rsid w:val="00A81405"/>
    <w:rsid w:val="00A84AC7"/>
    <w:rsid w:val="00A84DCE"/>
    <w:rsid w:val="00A86407"/>
    <w:rsid w:val="00A87ABC"/>
    <w:rsid w:val="00A87C70"/>
    <w:rsid w:val="00A87ED2"/>
    <w:rsid w:val="00A90310"/>
    <w:rsid w:val="00A90CA4"/>
    <w:rsid w:val="00A919DC"/>
    <w:rsid w:val="00A93088"/>
    <w:rsid w:val="00A946B4"/>
    <w:rsid w:val="00A94CBE"/>
    <w:rsid w:val="00A96CC9"/>
    <w:rsid w:val="00A97924"/>
    <w:rsid w:val="00A97E62"/>
    <w:rsid w:val="00AA176C"/>
    <w:rsid w:val="00AA1B33"/>
    <w:rsid w:val="00AA29DE"/>
    <w:rsid w:val="00AA4E98"/>
    <w:rsid w:val="00AA565E"/>
    <w:rsid w:val="00AA5963"/>
    <w:rsid w:val="00AA5A1D"/>
    <w:rsid w:val="00AA64C6"/>
    <w:rsid w:val="00AA66D5"/>
    <w:rsid w:val="00AA6ABC"/>
    <w:rsid w:val="00AB21D2"/>
    <w:rsid w:val="00AB2D4F"/>
    <w:rsid w:val="00AB5846"/>
    <w:rsid w:val="00AB5AEA"/>
    <w:rsid w:val="00AC30D0"/>
    <w:rsid w:val="00AC6970"/>
    <w:rsid w:val="00AC7642"/>
    <w:rsid w:val="00AC7D3A"/>
    <w:rsid w:val="00AD0EAC"/>
    <w:rsid w:val="00AD10A0"/>
    <w:rsid w:val="00AD10F8"/>
    <w:rsid w:val="00AD2334"/>
    <w:rsid w:val="00AD41B2"/>
    <w:rsid w:val="00AD58C4"/>
    <w:rsid w:val="00AD5940"/>
    <w:rsid w:val="00AD5962"/>
    <w:rsid w:val="00AE0DB0"/>
    <w:rsid w:val="00AE1C18"/>
    <w:rsid w:val="00AE24B0"/>
    <w:rsid w:val="00AE3770"/>
    <w:rsid w:val="00AE3FA4"/>
    <w:rsid w:val="00AE441A"/>
    <w:rsid w:val="00AE4534"/>
    <w:rsid w:val="00AE48C9"/>
    <w:rsid w:val="00AE4976"/>
    <w:rsid w:val="00AE5F87"/>
    <w:rsid w:val="00AE628C"/>
    <w:rsid w:val="00AF1E43"/>
    <w:rsid w:val="00AF3C60"/>
    <w:rsid w:val="00AF4FC4"/>
    <w:rsid w:val="00AF6EF7"/>
    <w:rsid w:val="00AF71AE"/>
    <w:rsid w:val="00B00680"/>
    <w:rsid w:val="00B01895"/>
    <w:rsid w:val="00B01B87"/>
    <w:rsid w:val="00B01D6F"/>
    <w:rsid w:val="00B02B5E"/>
    <w:rsid w:val="00B03487"/>
    <w:rsid w:val="00B0419F"/>
    <w:rsid w:val="00B046B2"/>
    <w:rsid w:val="00B0523E"/>
    <w:rsid w:val="00B05332"/>
    <w:rsid w:val="00B05880"/>
    <w:rsid w:val="00B05AE2"/>
    <w:rsid w:val="00B0600A"/>
    <w:rsid w:val="00B0634A"/>
    <w:rsid w:val="00B06542"/>
    <w:rsid w:val="00B065FC"/>
    <w:rsid w:val="00B0685A"/>
    <w:rsid w:val="00B12289"/>
    <w:rsid w:val="00B13FD7"/>
    <w:rsid w:val="00B17433"/>
    <w:rsid w:val="00B21E36"/>
    <w:rsid w:val="00B236F1"/>
    <w:rsid w:val="00B23DAA"/>
    <w:rsid w:val="00B2447F"/>
    <w:rsid w:val="00B272A7"/>
    <w:rsid w:val="00B32DF8"/>
    <w:rsid w:val="00B33114"/>
    <w:rsid w:val="00B3386F"/>
    <w:rsid w:val="00B34162"/>
    <w:rsid w:val="00B349BC"/>
    <w:rsid w:val="00B3666A"/>
    <w:rsid w:val="00B3683C"/>
    <w:rsid w:val="00B372A7"/>
    <w:rsid w:val="00B37B8E"/>
    <w:rsid w:val="00B40EAE"/>
    <w:rsid w:val="00B42371"/>
    <w:rsid w:val="00B44151"/>
    <w:rsid w:val="00B4498C"/>
    <w:rsid w:val="00B44F2B"/>
    <w:rsid w:val="00B45200"/>
    <w:rsid w:val="00B4666E"/>
    <w:rsid w:val="00B469A1"/>
    <w:rsid w:val="00B47E42"/>
    <w:rsid w:val="00B533DE"/>
    <w:rsid w:val="00B53D04"/>
    <w:rsid w:val="00B53DAC"/>
    <w:rsid w:val="00B55997"/>
    <w:rsid w:val="00B570BF"/>
    <w:rsid w:val="00B6086C"/>
    <w:rsid w:val="00B6137B"/>
    <w:rsid w:val="00B61650"/>
    <w:rsid w:val="00B63395"/>
    <w:rsid w:val="00B65DCC"/>
    <w:rsid w:val="00B662A5"/>
    <w:rsid w:val="00B66322"/>
    <w:rsid w:val="00B66E7B"/>
    <w:rsid w:val="00B71012"/>
    <w:rsid w:val="00B711F1"/>
    <w:rsid w:val="00B7159B"/>
    <w:rsid w:val="00B71F1A"/>
    <w:rsid w:val="00B7238B"/>
    <w:rsid w:val="00B737B5"/>
    <w:rsid w:val="00B76555"/>
    <w:rsid w:val="00B76A5E"/>
    <w:rsid w:val="00B7799F"/>
    <w:rsid w:val="00B8377E"/>
    <w:rsid w:val="00B86E17"/>
    <w:rsid w:val="00B87472"/>
    <w:rsid w:val="00B90046"/>
    <w:rsid w:val="00B91E00"/>
    <w:rsid w:val="00B92CB0"/>
    <w:rsid w:val="00B93A80"/>
    <w:rsid w:val="00B93AE3"/>
    <w:rsid w:val="00B9799F"/>
    <w:rsid w:val="00B97C98"/>
    <w:rsid w:val="00BA0D49"/>
    <w:rsid w:val="00BA1578"/>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3DF9"/>
    <w:rsid w:val="00BB4831"/>
    <w:rsid w:val="00BB5864"/>
    <w:rsid w:val="00BC0B18"/>
    <w:rsid w:val="00BC1240"/>
    <w:rsid w:val="00BC1B4C"/>
    <w:rsid w:val="00BC1D8F"/>
    <w:rsid w:val="00BC2100"/>
    <w:rsid w:val="00BC2196"/>
    <w:rsid w:val="00BC6551"/>
    <w:rsid w:val="00BD1E20"/>
    <w:rsid w:val="00BD2928"/>
    <w:rsid w:val="00BE0396"/>
    <w:rsid w:val="00BE1DC5"/>
    <w:rsid w:val="00BE24CD"/>
    <w:rsid w:val="00BE280F"/>
    <w:rsid w:val="00BE65C9"/>
    <w:rsid w:val="00BE7CE1"/>
    <w:rsid w:val="00BF050A"/>
    <w:rsid w:val="00BF20EF"/>
    <w:rsid w:val="00BF430C"/>
    <w:rsid w:val="00BF56DA"/>
    <w:rsid w:val="00BF68DB"/>
    <w:rsid w:val="00BF6E24"/>
    <w:rsid w:val="00C0451B"/>
    <w:rsid w:val="00C0563D"/>
    <w:rsid w:val="00C05DC5"/>
    <w:rsid w:val="00C119E3"/>
    <w:rsid w:val="00C11D29"/>
    <w:rsid w:val="00C1208B"/>
    <w:rsid w:val="00C125E8"/>
    <w:rsid w:val="00C149FB"/>
    <w:rsid w:val="00C16D5F"/>
    <w:rsid w:val="00C20364"/>
    <w:rsid w:val="00C20548"/>
    <w:rsid w:val="00C20914"/>
    <w:rsid w:val="00C20F91"/>
    <w:rsid w:val="00C214BE"/>
    <w:rsid w:val="00C21BFF"/>
    <w:rsid w:val="00C27745"/>
    <w:rsid w:val="00C31BA4"/>
    <w:rsid w:val="00C3268C"/>
    <w:rsid w:val="00C32982"/>
    <w:rsid w:val="00C3390D"/>
    <w:rsid w:val="00C33A36"/>
    <w:rsid w:val="00C34142"/>
    <w:rsid w:val="00C36D6B"/>
    <w:rsid w:val="00C3701C"/>
    <w:rsid w:val="00C41110"/>
    <w:rsid w:val="00C42F7A"/>
    <w:rsid w:val="00C43F7A"/>
    <w:rsid w:val="00C441BA"/>
    <w:rsid w:val="00C50D1D"/>
    <w:rsid w:val="00C5263D"/>
    <w:rsid w:val="00C52DB4"/>
    <w:rsid w:val="00C53EE1"/>
    <w:rsid w:val="00C54358"/>
    <w:rsid w:val="00C55DB6"/>
    <w:rsid w:val="00C55F3A"/>
    <w:rsid w:val="00C62AB2"/>
    <w:rsid w:val="00C63375"/>
    <w:rsid w:val="00C63D31"/>
    <w:rsid w:val="00C64EC7"/>
    <w:rsid w:val="00C66069"/>
    <w:rsid w:val="00C66C2B"/>
    <w:rsid w:val="00C67C84"/>
    <w:rsid w:val="00C7094E"/>
    <w:rsid w:val="00C7103A"/>
    <w:rsid w:val="00C714AD"/>
    <w:rsid w:val="00C73BD1"/>
    <w:rsid w:val="00C7740B"/>
    <w:rsid w:val="00C80477"/>
    <w:rsid w:val="00C81168"/>
    <w:rsid w:val="00C85CD0"/>
    <w:rsid w:val="00C9087C"/>
    <w:rsid w:val="00C90F17"/>
    <w:rsid w:val="00C91548"/>
    <w:rsid w:val="00C94F77"/>
    <w:rsid w:val="00C952A7"/>
    <w:rsid w:val="00C95F27"/>
    <w:rsid w:val="00C96561"/>
    <w:rsid w:val="00CA0B23"/>
    <w:rsid w:val="00CA15F2"/>
    <w:rsid w:val="00CA1C8F"/>
    <w:rsid w:val="00CA4420"/>
    <w:rsid w:val="00CA491C"/>
    <w:rsid w:val="00CA5715"/>
    <w:rsid w:val="00CA58D4"/>
    <w:rsid w:val="00CA6C34"/>
    <w:rsid w:val="00CB01BD"/>
    <w:rsid w:val="00CB174A"/>
    <w:rsid w:val="00CB2093"/>
    <w:rsid w:val="00CB2B3D"/>
    <w:rsid w:val="00CB32B5"/>
    <w:rsid w:val="00CB48E8"/>
    <w:rsid w:val="00CB5052"/>
    <w:rsid w:val="00CC0C8C"/>
    <w:rsid w:val="00CC0D4B"/>
    <w:rsid w:val="00CC191F"/>
    <w:rsid w:val="00CC2376"/>
    <w:rsid w:val="00CC2879"/>
    <w:rsid w:val="00CC7BCA"/>
    <w:rsid w:val="00CD0C29"/>
    <w:rsid w:val="00CD3598"/>
    <w:rsid w:val="00CD3E83"/>
    <w:rsid w:val="00CD59E6"/>
    <w:rsid w:val="00CD5E2C"/>
    <w:rsid w:val="00CD783C"/>
    <w:rsid w:val="00CE26F9"/>
    <w:rsid w:val="00CE3DAC"/>
    <w:rsid w:val="00CE43AF"/>
    <w:rsid w:val="00CE737E"/>
    <w:rsid w:val="00CF2508"/>
    <w:rsid w:val="00CF2EF6"/>
    <w:rsid w:val="00CF41F1"/>
    <w:rsid w:val="00CF469E"/>
    <w:rsid w:val="00CF494D"/>
    <w:rsid w:val="00CF5060"/>
    <w:rsid w:val="00CF6A9A"/>
    <w:rsid w:val="00CF775F"/>
    <w:rsid w:val="00CF7C29"/>
    <w:rsid w:val="00D02B9C"/>
    <w:rsid w:val="00D03B2E"/>
    <w:rsid w:val="00D06C57"/>
    <w:rsid w:val="00D10D01"/>
    <w:rsid w:val="00D10F03"/>
    <w:rsid w:val="00D119E4"/>
    <w:rsid w:val="00D133FE"/>
    <w:rsid w:val="00D13689"/>
    <w:rsid w:val="00D15141"/>
    <w:rsid w:val="00D16060"/>
    <w:rsid w:val="00D1636E"/>
    <w:rsid w:val="00D16D7A"/>
    <w:rsid w:val="00D16EF8"/>
    <w:rsid w:val="00D172A8"/>
    <w:rsid w:val="00D204B3"/>
    <w:rsid w:val="00D206CA"/>
    <w:rsid w:val="00D20EDB"/>
    <w:rsid w:val="00D2133C"/>
    <w:rsid w:val="00D22D0D"/>
    <w:rsid w:val="00D25914"/>
    <w:rsid w:val="00D2603F"/>
    <w:rsid w:val="00D262D6"/>
    <w:rsid w:val="00D26E94"/>
    <w:rsid w:val="00D2721B"/>
    <w:rsid w:val="00D274EF"/>
    <w:rsid w:val="00D276A4"/>
    <w:rsid w:val="00D32288"/>
    <w:rsid w:val="00D3496D"/>
    <w:rsid w:val="00D35D0C"/>
    <w:rsid w:val="00D37AF6"/>
    <w:rsid w:val="00D40D24"/>
    <w:rsid w:val="00D417DD"/>
    <w:rsid w:val="00D41CBA"/>
    <w:rsid w:val="00D42567"/>
    <w:rsid w:val="00D4330B"/>
    <w:rsid w:val="00D4502A"/>
    <w:rsid w:val="00D452CC"/>
    <w:rsid w:val="00D50F18"/>
    <w:rsid w:val="00D510EE"/>
    <w:rsid w:val="00D51459"/>
    <w:rsid w:val="00D52EFE"/>
    <w:rsid w:val="00D5468D"/>
    <w:rsid w:val="00D549A4"/>
    <w:rsid w:val="00D56B44"/>
    <w:rsid w:val="00D63483"/>
    <w:rsid w:val="00D64401"/>
    <w:rsid w:val="00D64955"/>
    <w:rsid w:val="00D64AEA"/>
    <w:rsid w:val="00D64C6F"/>
    <w:rsid w:val="00D652F9"/>
    <w:rsid w:val="00D66529"/>
    <w:rsid w:val="00D66DC0"/>
    <w:rsid w:val="00D67EFA"/>
    <w:rsid w:val="00D71885"/>
    <w:rsid w:val="00D742B7"/>
    <w:rsid w:val="00D7459C"/>
    <w:rsid w:val="00D747FE"/>
    <w:rsid w:val="00D76F86"/>
    <w:rsid w:val="00D77589"/>
    <w:rsid w:val="00D77B0F"/>
    <w:rsid w:val="00D8144D"/>
    <w:rsid w:val="00D83044"/>
    <w:rsid w:val="00D83071"/>
    <w:rsid w:val="00D83EA6"/>
    <w:rsid w:val="00D84243"/>
    <w:rsid w:val="00D90285"/>
    <w:rsid w:val="00D92B2A"/>
    <w:rsid w:val="00D92DAC"/>
    <w:rsid w:val="00D9318E"/>
    <w:rsid w:val="00D93739"/>
    <w:rsid w:val="00D94A95"/>
    <w:rsid w:val="00D94B4C"/>
    <w:rsid w:val="00D9504E"/>
    <w:rsid w:val="00D97FBF"/>
    <w:rsid w:val="00DA0512"/>
    <w:rsid w:val="00DA0BCD"/>
    <w:rsid w:val="00DA14FA"/>
    <w:rsid w:val="00DA6209"/>
    <w:rsid w:val="00DB1BF7"/>
    <w:rsid w:val="00DB28D1"/>
    <w:rsid w:val="00DB3813"/>
    <w:rsid w:val="00DB4CFA"/>
    <w:rsid w:val="00DB6E34"/>
    <w:rsid w:val="00DB715C"/>
    <w:rsid w:val="00DB71F7"/>
    <w:rsid w:val="00DC05AC"/>
    <w:rsid w:val="00DC193A"/>
    <w:rsid w:val="00DC50E6"/>
    <w:rsid w:val="00DC6128"/>
    <w:rsid w:val="00DD2119"/>
    <w:rsid w:val="00DD23BA"/>
    <w:rsid w:val="00DD45D1"/>
    <w:rsid w:val="00DD5253"/>
    <w:rsid w:val="00DD63B5"/>
    <w:rsid w:val="00DD6595"/>
    <w:rsid w:val="00DD6921"/>
    <w:rsid w:val="00DD7B81"/>
    <w:rsid w:val="00DE0467"/>
    <w:rsid w:val="00DE1F7B"/>
    <w:rsid w:val="00DE44AF"/>
    <w:rsid w:val="00DE45FC"/>
    <w:rsid w:val="00DE4C83"/>
    <w:rsid w:val="00DE554D"/>
    <w:rsid w:val="00DF0232"/>
    <w:rsid w:val="00DF070A"/>
    <w:rsid w:val="00DF0A36"/>
    <w:rsid w:val="00DF12A4"/>
    <w:rsid w:val="00DF2380"/>
    <w:rsid w:val="00DF2DAA"/>
    <w:rsid w:val="00DF4537"/>
    <w:rsid w:val="00DF692B"/>
    <w:rsid w:val="00E00C54"/>
    <w:rsid w:val="00E056C3"/>
    <w:rsid w:val="00E05807"/>
    <w:rsid w:val="00E06B1D"/>
    <w:rsid w:val="00E10D22"/>
    <w:rsid w:val="00E123D4"/>
    <w:rsid w:val="00E12F47"/>
    <w:rsid w:val="00E13CBE"/>
    <w:rsid w:val="00E13D19"/>
    <w:rsid w:val="00E160B8"/>
    <w:rsid w:val="00E16873"/>
    <w:rsid w:val="00E17167"/>
    <w:rsid w:val="00E17A73"/>
    <w:rsid w:val="00E21866"/>
    <w:rsid w:val="00E21B47"/>
    <w:rsid w:val="00E21CFC"/>
    <w:rsid w:val="00E222C2"/>
    <w:rsid w:val="00E22C3C"/>
    <w:rsid w:val="00E23B8C"/>
    <w:rsid w:val="00E23D12"/>
    <w:rsid w:val="00E26EC6"/>
    <w:rsid w:val="00E27AD8"/>
    <w:rsid w:val="00E30C60"/>
    <w:rsid w:val="00E3149F"/>
    <w:rsid w:val="00E32F94"/>
    <w:rsid w:val="00E33D5E"/>
    <w:rsid w:val="00E344FC"/>
    <w:rsid w:val="00E3534A"/>
    <w:rsid w:val="00E35646"/>
    <w:rsid w:val="00E373FB"/>
    <w:rsid w:val="00E40EE2"/>
    <w:rsid w:val="00E45A9A"/>
    <w:rsid w:val="00E45DF7"/>
    <w:rsid w:val="00E516D5"/>
    <w:rsid w:val="00E53321"/>
    <w:rsid w:val="00E54F6A"/>
    <w:rsid w:val="00E5560C"/>
    <w:rsid w:val="00E56011"/>
    <w:rsid w:val="00E562C2"/>
    <w:rsid w:val="00E60540"/>
    <w:rsid w:val="00E608C3"/>
    <w:rsid w:val="00E624BF"/>
    <w:rsid w:val="00E65952"/>
    <w:rsid w:val="00E663E1"/>
    <w:rsid w:val="00E70B43"/>
    <w:rsid w:val="00E72C9D"/>
    <w:rsid w:val="00E73046"/>
    <w:rsid w:val="00E7364B"/>
    <w:rsid w:val="00E73CE9"/>
    <w:rsid w:val="00E74431"/>
    <w:rsid w:val="00E74759"/>
    <w:rsid w:val="00E74FE2"/>
    <w:rsid w:val="00E75B18"/>
    <w:rsid w:val="00E7652B"/>
    <w:rsid w:val="00E80311"/>
    <w:rsid w:val="00E80740"/>
    <w:rsid w:val="00E81829"/>
    <w:rsid w:val="00E82068"/>
    <w:rsid w:val="00E830C7"/>
    <w:rsid w:val="00E8327E"/>
    <w:rsid w:val="00E83A30"/>
    <w:rsid w:val="00E84A0C"/>
    <w:rsid w:val="00E85475"/>
    <w:rsid w:val="00E85871"/>
    <w:rsid w:val="00E85DF5"/>
    <w:rsid w:val="00E86D58"/>
    <w:rsid w:val="00E94369"/>
    <w:rsid w:val="00E95A06"/>
    <w:rsid w:val="00E969A8"/>
    <w:rsid w:val="00E97BBA"/>
    <w:rsid w:val="00EA0287"/>
    <w:rsid w:val="00EA043A"/>
    <w:rsid w:val="00EA2DAE"/>
    <w:rsid w:val="00EA4264"/>
    <w:rsid w:val="00EA5D07"/>
    <w:rsid w:val="00EA636D"/>
    <w:rsid w:val="00EB1A34"/>
    <w:rsid w:val="00EB1D0C"/>
    <w:rsid w:val="00EB1F47"/>
    <w:rsid w:val="00EB3286"/>
    <w:rsid w:val="00EB34F1"/>
    <w:rsid w:val="00EB44EA"/>
    <w:rsid w:val="00EB47AC"/>
    <w:rsid w:val="00EB5691"/>
    <w:rsid w:val="00EB6684"/>
    <w:rsid w:val="00EB6BEF"/>
    <w:rsid w:val="00EB7219"/>
    <w:rsid w:val="00EB73DB"/>
    <w:rsid w:val="00EB7D93"/>
    <w:rsid w:val="00EC0E26"/>
    <w:rsid w:val="00EC162F"/>
    <w:rsid w:val="00EC1E89"/>
    <w:rsid w:val="00EC4002"/>
    <w:rsid w:val="00EC4C6E"/>
    <w:rsid w:val="00EC4FE6"/>
    <w:rsid w:val="00EC50EB"/>
    <w:rsid w:val="00EC6BAF"/>
    <w:rsid w:val="00EC742C"/>
    <w:rsid w:val="00ED1416"/>
    <w:rsid w:val="00ED1604"/>
    <w:rsid w:val="00ED4B34"/>
    <w:rsid w:val="00ED4C6D"/>
    <w:rsid w:val="00ED5E49"/>
    <w:rsid w:val="00ED6D06"/>
    <w:rsid w:val="00EE06FE"/>
    <w:rsid w:val="00EE0E24"/>
    <w:rsid w:val="00EE1B25"/>
    <w:rsid w:val="00EE2498"/>
    <w:rsid w:val="00EE4318"/>
    <w:rsid w:val="00EE5A35"/>
    <w:rsid w:val="00EE652A"/>
    <w:rsid w:val="00EE665F"/>
    <w:rsid w:val="00EF00F7"/>
    <w:rsid w:val="00EF335B"/>
    <w:rsid w:val="00EF4C0D"/>
    <w:rsid w:val="00EF4FC5"/>
    <w:rsid w:val="00EF555C"/>
    <w:rsid w:val="00EF64F9"/>
    <w:rsid w:val="00EF7210"/>
    <w:rsid w:val="00F006A4"/>
    <w:rsid w:val="00F03901"/>
    <w:rsid w:val="00F03CEC"/>
    <w:rsid w:val="00F10716"/>
    <w:rsid w:val="00F10C46"/>
    <w:rsid w:val="00F11598"/>
    <w:rsid w:val="00F13E6B"/>
    <w:rsid w:val="00F16100"/>
    <w:rsid w:val="00F20230"/>
    <w:rsid w:val="00F207BE"/>
    <w:rsid w:val="00F222A5"/>
    <w:rsid w:val="00F225A9"/>
    <w:rsid w:val="00F23321"/>
    <w:rsid w:val="00F23E6A"/>
    <w:rsid w:val="00F24CC4"/>
    <w:rsid w:val="00F265FA"/>
    <w:rsid w:val="00F276BF"/>
    <w:rsid w:val="00F34AE8"/>
    <w:rsid w:val="00F36070"/>
    <w:rsid w:val="00F36C10"/>
    <w:rsid w:val="00F4019D"/>
    <w:rsid w:val="00F40EC1"/>
    <w:rsid w:val="00F4203E"/>
    <w:rsid w:val="00F42690"/>
    <w:rsid w:val="00F42A50"/>
    <w:rsid w:val="00F46345"/>
    <w:rsid w:val="00F478CA"/>
    <w:rsid w:val="00F514B0"/>
    <w:rsid w:val="00F516AF"/>
    <w:rsid w:val="00F52517"/>
    <w:rsid w:val="00F52FF5"/>
    <w:rsid w:val="00F53837"/>
    <w:rsid w:val="00F541A9"/>
    <w:rsid w:val="00F55BA9"/>
    <w:rsid w:val="00F5617C"/>
    <w:rsid w:val="00F563CF"/>
    <w:rsid w:val="00F56AD6"/>
    <w:rsid w:val="00F56D9E"/>
    <w:rsid w:val="00F57211"/>
    <w:rsid w:val="00F61EE6"/>
    <w:rsid w:val="00F631D1"/>
    <w:rsid w:val="00F65581"/>
    <w:rsid w:val="00F6728C"/>
    <w:rsid w:val="00F67EBE"/>
    <w:rsid w:val="00F71602"/>
    <w:rsid w:val="00F718EC"/>
    <w:rsid w:val="00F77207"/>
    <w:rsid w:val="00F7758D"/>
    <w:rsid w:val="00F778FE"/>
    <w:rsid w:val="00F80D79"/>
    <w:rsid w:val="00F825E6"/>
    <w:rsid w:val="00F85A4D"/>
    <w:rsid w:val="00F8687C"/>
    <w:rsid w:val="00F87035"/>
    <w:rsid w:val="00F87794"/>
    <w:rsid w:val="00F917C2"/>
    <w:rsid w:val="00F91DC3"/>
    <w:rsid w:val="00F922D6"/>
    <w:rsid w:val="00F931E1"/>
    <w:rsid w:val="00F94579"/>
    <w:rsid w:val="00F94F28"/>
    <w:rsid w:val="00F952B4"/>
    <w:rsid w:val="00F9557E"/>
    <w:rsid w:val="00F96870"/>
    <w:rsid w:val="00F96D16"/>
    <w:rsid w:val="00F97BA8"/>
    <w:rsid w:val="00FA152A"/>
    <w:rsid w:val="00FA39B7"/>
    <w:rsid w:val="00FA3E06"/>
    <w:rsid w:val="00FA5043"/>
    <w:rsid w:val="00FA5DD6"/>
    <w:rsid w:val="00FA7CD9"/>
    <w:rsid w:val="00FA7F8A"/>
    <w:rsid w:val="00FB0252"/>
    <w:rsid w:val="00FB0888"/>
    <w:rsid w:val="00FB0BCF"/>
    <w:rsid w:val="00FB25BC"/>
    <w:rsid w:val="00FB354B"/>
    <w:rsid w:val="00FB4834"/>
    <w:rsid w:val="00FB5ED7"/>
    <w:rsid w:val="00FB6F72"/>
    <w:rsid w:val="00FC1BC6"/>
    <w:rsid w:val="00FC202F"/>
    <w:rsid w:val="00FC3D77"/>
    <w:rsid w:val="00FC5B24"/>
    <w:rsid w:val="00FC60C6"/>
    <w:rsid w:val="00FC6651"/>
    <w:rsid w:val="00FC71CD"/>
    <w:rsid w:val="00FC7CDB"/>
    <w:rsid w:val="00FD01C9"/>
    <w:rsid w:val="00FD02FE"/>
    <w:rsid w:val="00FD2033"/>
    <w:rsid w:val="00FD3CF9"/>
    <w:rsid w:val="00FD3D2D"/>
    <w:rsid w:val="00FD49DF"/>
    <w:rsid w:val="00FD52E4"/>
    <w:rsid w:val="00FD61C8"/>
    <w:rsid w:val="00FD69A9"/>
    <w:rsid w:val="00FD7DED"/>
    <w:rsid w:val="00FE2AD6"/>
    <w:rsid w:val="00FE34A9"/>
    <w:rsid w:val="00FE4AD7"/>
    <w:rsid w:val="00FE4AF4"/>
    <w:rsid w:val="00FE534F"/>
    <w:rsid w:val="00FE63AF"/>
    <w:rsid w:val="00FE7856"/>
    <w:rsid w:val="00FE79DE"/>
    <w:rsid w:val="00FE7A0B"/>
    <w:rsid w:val="00FF104F"/>
    <w:rsid w:val="00FF1B8A"/>
    <w:rsid w:val="00FF36C1"/>
    <w:rsid w:val="00FF551A"/>
    <w:rsid w:val="00FF571C"/>
    <w:rsid w:val="00FF6338"/>
    <w:rsid w:val="00FF689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EE78"/>
  <w15:docId w15:val="{4516253F-48A1-45E1-8A16-01EDAF3DC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251316"/>
    <w:pPr>
      <w:numPr>
        <w:numId w:val="1"/>
      </w:numPr>
      <w:outlineLvl w:val="0"/>
    </w:pPr>
    <w:rPr>
      <w:b/>
    </w:rPr>
  </w:style>
  <w:style w:type="paragraph" w:styleId="Ttulo2">
    <w:name w:val="heading 2"/>
    <w:basedOn w:val="Ttulo1"/>
    <w:next w:val="Normal"/>
    <w:link w:val="Ttulo2Char"/>
    <w:unhideWhenUsed/>
    <w:qFormat/>
    <w:rsid w:val="009371C8"/>
    <w:pPr>
      <w:numPr>
        <w:ilvl w:val="1"/>
      </w:numPr>
      <w:outlineLvl w:val="1"/>
    </w:pPr>
    <w:rPr>
      <w:b w:val="0"/>
      <w:lang w:eastAsia="pt-BR"/>
    </w:rPr>
  </w:style>
  <w:style w:type="paragraph" w:styleId="Ttulo3">
    <w:name w:val="heading 3"/>
    <w:basedOn w:val="Ttulo2"/>
    <w:next w:val="Normal"/>
    <w:link w:val="Ttulo3Char"/>
    <w:unhideWhenUsed/>
    <w:qFormat/>
    <w:rsid w:val="00795266"/>
    <w:pPr>
      <w:numPr>
        <w:ilvl w:val="2"/>
      </w:numPr>
      <w:outlineLvl w:val="2"/>
    </w:pPr>
    <w:rPr>
      <w:szCs w:val="20"/>
    </w:rPr>
  </w:style>
  <w:style w:type="paragraph" w:styleId="Ttulo4">
    <w:name w:val="heading 4"/>
    <w:basedOn w:val="Ttulo3"/>
    <w:next w:val="Normal"/>
    <w:link w:val="Ttulo4Char"/>
    <w:unhideWhenUsed/>
    <w:qFormat/>
    <w:rsid w:val="00336C8A"/>
    <w:pPr>
      <w:numPr>
        <w:ilvl w:val="0"/>
        <w:numId w:val="0"/>
      </w:numPr>
      <w:ind w:left="1728" w:hanging="648"/>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B4834"/>
    <w:pPr>
      <w:numPr>
        <w:numId w:val="29"/>
      </w:numPr>
      <w:contextualSpacing/>
    </w:pPr>
  </w:style>
  <w:style w:type="character" w:customStyle="1" w:styleId="Ttulo1Char">
    <w:name w:val="Título 1 Char"/>
    <w:basedOn w:val="Fontepargpadro"/>
    <w:link w:val="Ttulo1"/>
    <w:rsid w:val="00251316"/>
    <w:rPr>
      <w:rFonts w:ascii="Arial" w:hAnsi="Arial" w:cs="Arial"/>
      <w:b/>
      <w:sz w:val="20"/>
      <w:szCs w:val="24"/>
    </w:rPr>
  </w:style>
  <w:style w:type="character" w:customStyle="1" w:styleId="Ttulo2Char">
    <w:name w:val="Título 2 Char"/>
    <w:basedOn w:val="Fontepargpadro"/>
    <w:link w:val="Ttulo2"/>
    <w:rsid w:val="009371C8"/>
    <w:rPr>
      <w:rFonts w:ascii="Arial" w:hAnsi="Arial" w:cs="Arial"/>
      <w:sz w:val="20"/>
      <w:szCs w:val="24"/>
      <w:lang w:eastAsia="pt-BR"/>
    </w:rPr>
  </w:style>
  <w:style w:type="character" w:customStyle="1" w:styleId="Ttulo3Char">
    <w:name w:val="Título 3 Char"/>
    <w:basedOn w:val="Fontepargpadro"/>
    <w:link w:val="Ttulo3"/>
    <w:rsid w:val="00795266"/>
    <w:rPr>
      <w:rFonts w:ascii="Arial" w:hAnsi="Arial" w:cs="Arial"/>
      <w:sz w:val="20"/>
      <w:szCs w:val="20"/>
      <w:lang w:eastAsia="pt-BR"/>
    </w:rPr>
  </w:style>
  <w:style w:type="character" w:customStyle="1" w:styleId="Ttulo4Char">
    <w:name w:val="Título 4 Char"/>
    <w:basedOn w:val="Fontepargpadro"/>
    <w:link w:val="Ttulo4"/>
    <w:rsid w:val="00336C8A"/>
    <w:rPr>
      <w:rFonts w:ascii="Arial" w:hAnsi="Arial" w:cs="Arial"/>
      <w:sz w:val="20"/>
      <w:szCs w:val="20"/>
      <w:lang w:eastAsia="pt-BR"/>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nhideWhenUsed/>
    <w:rsid w:val="00A507E3"/>
    <w:pPr>
      <w:tabs>
        <w:tab w:val="center" w:pos="4252"/>
        <w:tab w:val="right" w:pos="8504"/>
      </w:tabs>
    </w:pPr>
  </w:style>
  <w:style w:type="character" w:customStyle="1" w:styleId="CabealhoChar">
    <w:name w:val="Cabeçalho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3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styleId="Citao">
    <w:name w:val="Quote"/>
    <w:basedOn w:val="Normal"/>
    <w:next w:val="Normal"/>
    <w:link w:val="CitaoChar"/>
    <w:uiPriority w:val="29"/>
    <w:qFormat/>
    <w:rsid w:val="0026641E"/>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ahoma"/>
      <w:i/>
      <w:iCs/>
      <w:color w:val="000000"/>
    </w:rPr>
  </w:style>
  <w:style w:type="character" w:customStyle="1" w:styleId="CitaoChar">
    <w:name w:val="Citação Char"/>
    <w:basedOn w:val="Fontepargpadro"/>
    <w:link w:val="Citao"/>
    <w:uiPriority w:val="29"/>
    <w:rsid w:val="0026641E"/>
    <w:rPr>
      <w:rFonts w:ascii="Arial" w:eastAsia="Calibri" w:hAnsi="Arial" w:cs="Tahoma"/>
      <w:i/>
      <w:iCs/>
      <w:color w:val="000000"/>
      <w:sz w:val="20"/>
      <w:szCs w:val="24"/>
      <w:shd w:val="clear" w:color="auto" w:fill="FFFFCC"/>
    </w:rPr>
  </w:style>
  <w:style w:type="paragraph" w:customStyle="1" w:styleId="textbody">
    <w:name w:val="textbody"/>
    <w:basedOn w:val="Normal"/>
    <w:rsid w:val="005F2AD3"/>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769933598">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78C9E-B584-4F7B-9CB8-50B86EDB8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40</Pages>
  <Words>13880</Words>
  <Characters>74956</Characters>
  <Application>Microsoft Office Word</Application>
  <DocSecurity>0</DocSecurity>
  <Lines>624</Lines>
  <Paragraphs>177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José Dantas Mendes Neto</cp:lastModifiedBy>
  <cp:revision>28</cp:revision>
  <cp:lastPrinted>2021-11-24T14:12:00Z</cp:lastPrinted>
  <dcterms:created xsi:type="dcterms:W3CDTF">2021-08-03T20:13:00Z</dcterms:created>
  <dcterms:modified xsi:type="dcterms:W3CDTF">2021-11-24T14:13:00Z</dcterms:modified>
</cp:coreProperties>
</file>